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C9C05" w14:textId="77777777" w:rsidR="00F06499" w:rsidRPr="00893AFA" w:rsidRDefault="00F06499" w:rsidP="00F06499">
      <w:pPr>
        <w:rPr>
          <w:rFonts w:cstheme="minorHAnsi"/>
          <w:b/>
          <w:bCs/>
          <w:sz w:val="30"/>
          <w:szCs w:val="30"/>
        </w:rPr>
      </w:pPr>
      <w:r w:rsidRPr="00893AFA">
        <w:rPr>
          <w:rFonts w:cstheme="minorHAnsi"/>
          <w:b/>
          <w:bCs/>
          <w:sz w:val="30"/>
          <w:szCs w:val="30"/>
          <w:highlight w:val="yellow"/>
        </w:rPr>
        <w:t>INVESTIGATOR SITE HEADED PAPER</w:t>
      </w:r>
    </w:p>
    <w:p w14:paraId="613CB204" w14:textId="77777777" w:rsidR="00F06499" w:rsidRPr="000219C4" w:rsidRDefault="00F06499" w:rsidP="00F336B3">
      <w:pPr>
        <w:jc w:val="center"/>
        <w:rPr>
          <w:rFonts w:eastAsia="Calibri" w:cstheme="minorHAnsi"/>
          <w:b/>
          <w:sz w:val="30"/>
          <w:szCs w:val="30"/>
        </w:rPr>
      </w:pPr>
    </w:p>
    <w:p w14:paraId="0C5FAA08" w14:textId="12ABBB4A" w:rsidR="008A7FFA" w:rsidRPr="00005D5C" w:rsidRDefault="00F336B3" w:rsidP="00F336B3">
      <w:pPr>
        <w:jc w:val="center"/>
        <w:rPr>
          <w:rFonts w:cstheme="minorHAnsi"/>
          <w:b/>
          <w:bCs/>
          <w:sz w:val="40"/>
          <w:szCs w:val="40"/>
        </w:rPr>
      </w:pPr>
      <w:r w:rsidRPr="00005D5C">
        <w:rPr>
          <w:rFonts w:eastAsia="Calibri" w:cstheme="minorHAnsi"/>
          <w:b/>
          <w:sz w:val="40"/>
          <w:szCs w:val="40"/>
        </w:rPr>
        <w:t xml:space="preserve">Sepsis Trials in Critical Care - </w:t>
      </w:r>
      <w:proofErr w:type="spellStart"/>
      <w:r w:rsidRPr="00380398">
        <w:rPr>
          <w:rFonts w:eastAsia="Calibri" w:cstheme="minorHAnsi"/>
          <w:b/>
          <w:color w:val="CC0066"/>
          <w:sz w:val="40"/>
          <w:szCs w:val="40"/>
        </w:rPr>
        <w:t>Sep</w:t>
      </w:r>
      <w:r w:rsidRPr="00005D5C">
        <w:rPr>
          <w:rFonts w:eastAsia="Calibri" w:cstheme="minorHAnsi"/>
          <w:b/>
          <w:sz w:val="40"/>
          <w:szCs w:val="40"/>
        </w:rPr>
        <w:t>T</w:t>
      </w:r>
      <w:r w:rsidR="00005D5C">
        <w:rPr>
          <w:rFonts w:eastAsia="Calibri" w:cstheme="minorHAnsi"/>
          <w:b/>
          <w:sz w:val="40"/>
          <w:szCs w:val="40"/>
        </w:rPr>
        <w:t>i</w:t>
      </w:r>
      <w:r w:rsidRPr="00005D5C">
        <w:rPr>
          <w:rFonts w:eastAsia="Calibri" w:cstheme="minorHAnsi"/>
          <w:b/>
          <w:sz w:val="40"/>
          <w:szCs w:val="40"/>
        </w:rPr>
        <w:t>C</w:t>
      </w:r>
      <w:proofErr w:type="spellEnd"/>
    </w:p>
    <w:p w14:paraId="391607C8" w14:textId="60FB988D" w:rsidR="008A7FFA" w:rsidRDefault="008A7FFA" w:rsidP="00260872">
      <w:pPr>
        <w:rPr>
          <w:rFonts w:cstheme="minorHAnsi"/>
          <w:b/>
          <w:bCs/>
          <w:sz w:val="16"/>
          <w:szCs w:val="16"/>
        </w:rPr>
      </w:pPr>
    </w:p>
    <w:p w14:paraId="630F42D3" w14:textId="25F77EC9" w:rsidR="00E50042" w:rsidRPr="00182F5E" w:rsidRDefault="00C5673A" w:rsidP="00CC264B">
      <w:pPr>
        <w:jc w:val="center"/>
        <w:rPr>
          <w:rFonts w:cstheme="minorHAnsi"/>
          <w:i/>
          <w:iCs/>
          <w:sz w:val="22"/>
          <w:szCs w:val="22"/>
        </w:rPr>
      </w:pPr>
      <w:r>
        <w:rPr>
          <w:rFonts w:cstheme="minorHAnsi"/>
          <w:i/>
          <w:iCs/>
          <w:sz w:val="22"/>
          <w:szCs w:val="22"/>
        </w:rPr>
        <w:t xml:space="preserve">If in </w:t>
      </w:r>
      <w:r w:rsidR="00E50042" w:rsidRPr="00182F5E">
        <w:rPr>
          <w:rFonts w:cstheme="minorHAnsi"/>
          <w:i/>
          <w:iCs/>
          <w:sz w:val="22"/>
          <w:szCs w:val="22"/>
        </w:rPr>
        <w:t>England/Wales</w:t>
      </w:r>
      <w:r w:rsidR="00202DD5">
        <w:rPr>
          <w:rFonts w:cstheme="minorHAnsi"/>
          <w:i/>
          <w:iCs/>
          <w:sz w:val="22"/>
          <w:szCs w:val="22"/>
        </w:rPr>
        <w:t>/N</w:t>
      </w:r>
      <w:r w:rsidR="00557E12">
        <w:rPr>
          <w:rFonts w:cstheme="minorHAnsi"/>
          <w:i/>
          <w:iCs/>
          <w:sz w:val="22"/>
          <w:szCs w:val="22"/>
        </w:rPr>
        <w:t>orthern Ireland</w:t>
      </w:r>
    </w:p>
    <w:p w14:paraId="12AD85A9" w14:textId="25552CAB" w:rsidR="00180C7B" w:rsidRPr="006425BE" w:rsidRDefault="009243EC" w:rsidP="00CC264B">
      <w:pPr>
        <w:jc w:val="center"/>
        <w:rPr>
          <w:rFonts w:cstheme="minorHAnsi"/>
          <w:noProof/>
          <w:sz w:val="40"/>
          <w:szCs w:val="40"/>
        </w:rPr>
      </w:pPr>
      <w:r w:rsidRPr="006425BE">
        <w:rPr>
          <w:rFonts w:cstheme="minorHAnsi"/>
          <w:b/>
          <w:bCs/>
          <w:sz w:val="40"/>
          <w:szCs w:val="40"/>
        </w:rPr>
        <w:t>Person</w:t>
      </w:r>
      <w:r w:rsidR="00551038" w:rsidRPr="006425BE">
        <w:rPr>
          <w:rFonts w:cstheme="minorHAnsi"/>
          <w:b/>
          <w:bCs/>
          <w:sz w:val="40"/>
          <w:szCs w:val="40"/>
        </w:rPr>
        <w:t>al</w:t>
      </w:r>
      <w:r w:rsidR="00B26B45" w:rsidRPr="006425BE">
        <w:rPr>
          <w:rFonts w:cstheme="minorHAnsi"/>
          <w:b/>
          <w:bCs/>
          <w:sz w:val="40"/>
          <w:szCs w:val="40"/>
        </w:rPr>
        <w:t xml:space="preserve"> L</w:t>
      </w:r>
      <w:r w:rsidR="00884BBF" w:rsidRPr="006425BE">
        <w:rPr>
          <w:rFonts w:cstheme="minorHAnsi"/>
          <w:b/>
          <w:bCs/>
          <w:sz w:val="40"/>
          <w:szCs w:val="40"/>
        </w:rPr>
        <w:t>egal Representative</w:t>
      </w:r>
      <w:r w:rsidRPr="006425BE">
        <w:rPr>
          <w:rFonts w:cstheme="minorHAnsi"/>
          <w:b/>
          <w:bCs/>
          <w:sz w:val="40"/>
          <w:szCs w:val="40"/>
        </w:rPr>
        <w:t xml:space="preserve"> - </w:t>
      </w:r>
      <w:r w:rsidR="00180C7B" w:rsidRPr="006425BE">
        <w:rPr>
          <w:rFonts w:cstheme="minorHAnsi"/>
          <w:b/>
          <w:bCs/>
          <w:sz w:val="40"/>
          <w:szCs w:val="40"/>
        </w:rPr>
        <w:t>Information Summary</w:t>
      </w:r>
      <w:r w:rsidR="0055327E">
        <w:rPr>
          <w:rFonts w:cstheme="minorHAnsi"/>
          <w:b/>
          <w:bCs/>
          <w:sz w:val="40"/>
          <w:szCs w:val="40"/>
        </w:rPr>
        <w:t xml:space="preserve"> and Consent Form</w:t>
      </w:r>
    </w:p>
    <w:p w14:paraId="4165825F" w14:textId="77777777" w:rsidR="005B2D89" w:rsidRDefault="005B2D89" w:rsidP="00CC264B">
      <w:pPr>
        <w:jc w:val="center"/>
        <w:rPr>
          <w:rFonts w:cstheme="minorHAnsi"/>
          <w:i/>
          <w:iCs/>
          <w:noProof/>
          <w:sz w:val="22"/>
          <w:szCs w:val="22"/>
        </w:rPr>
      </w:pPr>
    </w:p>
    <w:p w14:paraId="4BDD3614" w14:textId="5399768B" w:rsidR="00E50042" w:rsidRPr="00182F5E" w:rsidRDefault="006425BE" w:rsidP="00CC264B">
      <w:pPr>
        <w:jc w:val="center"/>
        <w:rPr>
          <w:rFonts w:cstheme="minorHAnsi"/>
          <w:i/>
          <w:iCs/>
          <w:noProof/>
          <w:sz w:val="22"/>
          <w:szCs w:val="22"/>
        </w:rPr>
      </w:pPr>
      <w:r>
        <w:rPr>
          <w:rFonts w:cstheme="minorHAnsi"/>
          <w:i/>
          <w:iCs/>
          <w:noProof/>
          <w:sz w:val="22"/>
          <w:szCs w:val="22"/>
        </w:rPr>
        <w:t xml:space="preserve">If in </w:t>
      </w:r>
      <w:r w:rsidR="00E50042" w:rsidRPr="00182F5E">
        <w:rPr>
          <w:rFonts w:cstheme="minorHAnsi"/>
          <w:i/>
          <w:iCs/>
          <w:noProof/>
          <w:sz w:val="22"/>
          <w:szCs w:val="22"/>
        </w:rPr>
        <w:t>Scotland</w:t>
      </w:r>
    </w:p>
    <w:p w14:paraId="7C2D271D" w14:textId="07901EF3" w:rsidR="00E50042" w:rsidRPr="0055327E" w:rsidRDefault="001F2D12" w:rsidP="00CC264B">
      <w:pPr>
        <w:jc w:val="center"/>
        <w:rPr>
          <w:rFonts w:cstheme="minorHAnsi"/>
          <w:b/>
          <w:bCs/>
          <w:noProof/>
          <w:sz w:val="40"/>
          <w:szCs w:val="40"/>
        </w:rPr>
      </w:pPr>
      <w:r w:rsidRPr="0055327E">
        <w:rPr>
          <w:rFonts w:cstheme="minorHAnsi"/>
          <w:b/>
          <w:bCs/>
          <w:sz w:val="40"/>
          <w:szCs w:val="40"/>
        </w:rPr>
        <w:t>Nearest Relative/Guardian/Welfare Attorney – Information Summary</w:t>
      </w:r>
      <w:r w:rsidR="0055327E">
        <w:rPr>
          <w:rFonts w:cstheme="minorHAnsi"/>
          <w:b/>
          <w:bCs/>
          <w:sz w:val="40"/>
          <w:szCs w:val="40"/>
        </w:rPr>
        <w:t xml:space="preserve"> and Consent Form</w:t>
      </w:r>
    </w:p>
    <w:p w14:paraId="1273A6D8" w14:textId="77777777" w:rsidR="00395E7D" w:rsidRPr="00182F5E" w:rsidRDefault="00395E7D" w:rsidP="00395E7D">
      <w:pPr>
        <w:rPr>
          <w:rFonts w:cstheme="minorHAnsi"/>
          <w:sz w:val="22"/>
          <w:szCs w:val="22"/>
        </w:rPr>
      </w:pPr>
    </w:p>
    <w:p w14:paraId="38E0D9F7" w14:textId="77777777" w:rsidR="00180C7B" w:rsidRPr="00182F5E" w:rsidRDefault="00180C7B" w:rsidP="00180C7B">
      <w:pPr>
        <w:rPr>
          <w:rFonts w:cstheme="minorHAnsi"/>
          <w:b/>
          <w:sz w:val="22"/>
          <w:szCs w:val="22"/>
          <w:u w:val="single"/>
        </w:rPr>
      </w:pPr>
      <w:r w:rsidRPr="00182F5E">
        <w:rPr>
          <w:rFonts w:cstheme="minorHAnsi"/>
          <w:b/>
          <w:sz w:val="22"/>
          <w:szCs w:val="22"/>
          <w:u w:val="single"/>
        </w:rPr>
        <w:t>What is it?</w:t>
      </w:r>
    </w:p>
    <w:p w14:paraId="2516A42F" w14:textId="1CFC4249" w:rsidR="00180C7B" w:rsidRDefault="00982885" w:rsidP="00180C7B">
      <w:pPr>
        <w:rPr>
          <w:rFonts w:cstheme="minorHAnsi"/>
          <w:sz w:val="22"/>
          <w:szCs w:val="22"/>
        </w:rPr>
      </w:pPr>
      <w:proofErr w:type="spellStart"/>
      <w:r w:rsidRPr="00BB0F5B">
        <w:rPr>
          <w:rFonts w:cstheme="minorHAnsi"/>
          <w:sz w:val="22"/>
          <w:szCs w:val="22"/>
        </w:rPr>
        <w:t>SepT</w:t>
      </w:r>
      <w:r>
        <w:rPr>
          <w:rFonts w:cstheme="minorHAnsi"/>
          <w:sz w:val="22"/>
          <w:szCs w:val="22"/>
        </w:rPr>
        <w:t>i</w:t>
      </w:r>
      <w:r w:rsidRPr="00BB0F5B">
        <w:rPr>
          <w:rFonts w:cstheme="minorHAnsi"/>
          <w:sz w:val="22"/>
          <w:szCs w:val="22"/>
        </w:rPr>
        <w:t>C</w:t>
      </w:r>
      <w:proofErr w:type="spellEnd"/>
      <w:r w:rsidRPr="00BB0F5B">
        <w:rPr>
          <w:rFonts w:cstheme="minorHAnsi"/>
          <w:sz w:val="22"/>
          <w:szCs w:val="22"/>
        </w:rPr>
        <w:t xml:space="preserve"> is a clinical trial designed to investigate treatment</w:t>
      </w:r>
      <w:r>
        <w:rPr>
          <w:rFonts w:cstheme="minorHAnsi"/>
          <w:sz w:val="22"/>
          <w:szCs w:val="22"/>
        </w:rPr>
        <w:t>s</w:t>
      </w:r>
      <w:r w:rsidRPr="00BB0F5B">
        <w:rPr>
          <w:rFonts w:cstheme="minorHAnsi"/>
          <w:sz w:val="22"/>
          <w:szCs w:val="22"/>
        </w:rPr>
        <w:t xml:space="preserve"> for sepsis. Sepsis occurs when </w:t>
      </w:r>
      <w:r w:rsidR="00F94E2D">
        <w:rPr>
          <w:rFonts w:cstheme="minorHAnsi"/>
          <w:sz w:val="22"/>
          <w:szCs w:val="22"/>
        </w:rPr>
        <w:t>the</w:t>
      </w:r>
      <w:r w:rsidRPr="00BB0F5B">
        <w:rPr>
          <w:rFonts w:cstheme="minorHAnsi"/>
          <w:sz w:val="22"/>
          <w:szCs w:val="22"/>
        </w:rPr>
        <w:t xml:space="preserve"> body is reacting to an overwhelming infection. This can cause damage to the tissue and organs in </w:t>
      </w:r>
      <w:r w:rsidR="0036074A">
        <w:rPr>
          <w:rFonts w:cstheme="minorHAnsi"/>
          <w:sz w:val="22"/>
          <w:szCs w:val="22"/>
        </w:rPr>
        <w:t>the</w:t>
      </w:r>
      <w:r w:rsidRPr="00BB0F5B">
        <w:rPr>
          <w:rFonts w:cstheme="minorHAnsi"/>
          <w:sz w:val="22"/>
          <w:szCs w:val="22"/>
        </w:rPr>
        <w:t xml:space="preserve"> body. Sepsis is a medical emergency that requires urgent treatment with </w:t>
      </w:r>
      <w:r>
        <w:rPr>
          <w:rFonts w:cstheme="minorHAnsi"/>
          <w:sz w:val="22"/>
          <w:szCs w:val="22"/>
        </w:rPr>
        <w:t xml:space="preserve">antibiotics, </w:t>
      </w:r>
      <w:r w:rsidR="00F14DC1" w:rsidRPr="00BB0F5B">
        <w:rPr>
          <w:rFonts w:cstheme="minorHAnsi"/>
          <w:sz w:val="22"/>
          <w:szCs w:val="22"/>
        </w:rPr>
        <w:t>fluids,</w:t>
      </w:r>
      <w:r w:rsidRPr="00BB0F5B">
        <w:rPr>
          <w:rFonts w:cstheme="minorHAnsi"/>
          <w:sz w:val="22"/>
          <w:szCs w:val="22"/>
        </w:rPr>
        <w:t xml:space="preserve"> and other drugs to improve oxygen flow to important organs and help the function of the heart. There are </w:t>
      </w:r>
      <w:r>
        <w:rPr>
          <w:rFonts w:cstheme="minorHAnsi"/>
          <w:sz w:val="22"/>
          <w:szCs w:val="22"/>
        </w:rPr>
        <w:t xml:space="preserve">different </w:t>
      </w:r>
      <w:r w:rsidRPr="00BB0F5B">
        <w:rPr>
          <w:rFonts w:cstheme="minorHAnsi"/>
          <w:sz w:val="22"/>
          <w:szCs w:val="22"/>
        </w:rPr>
        <w:t xml:space="preserve">treatments available for </w:t>
      </w:r>
      <w:r>
        <w:rPr>
          <w:rFonts w:cstheme="minorHAnsi"/>
          <w:sz w:val="22"/>
          <w:szCs w:val="22"/>
        </w:rPr>
        <w:t>s</w:t>
      </w:r>
      <w:r w:rsidRPr="00BB0F5B">
        <w:rPr>
          <w:rFonts w:cstheme="minorHAnsi"/>
          <w:sz w:val="22"/>
          <w:szCs w:val="22"/>
        </w:rPr>
        <w:t xml:space="preserve">epsis and in this </w:t>
      </w:r>
      <w:r w:rsidR="00F14DC1" w:rsidRPr="00BB0F5B">
        <w:rPr>
          <w:rFonts w:cstheme="minorHAnsi"/>
          <w:sz w:val="22"/>
          <w:szCs w:val="22"/>
        </w:rPr>
        <w:t>trial,</w:t>
      </w:r>
      <w:r w:rsidRPr="00BB0F5B">
        <w:rPr>
          <w:rFonts w:cstheme="minorHAnsi"/>
          <w:sz w:val="22"/>
          <w:szCs w:val="22"/>
        </w:rPr>
        <w:t xml:space="preserve"> we want to know which treatments are best.</w:t>
      </w:r>
    </w:p>
    <w:p w14:paraId="1487B7D9" w14:textId="35A4C4B1" w:rsidR="003F715B" w:rsidRDefault="003F715B" w:rsidP="00180C7B">
      <w:pPr>
        <w:rPr>
          <w:rFonts w:cstheme="minorHAnsi"/>
          <w:sz w:val="22"/>
          <w:szCs w:val="22"/>
        </w:rPr>
      </w:pPr>
    </w:p>
    <w:p w14:paraId="0D1A915F" w14:textId="63A891AF" w:rsidR="003F715B" w:rsidRPr="00182F5E" w:rsidRDefault="003F715B" w:rsidP="00180C7B">
      <w:pPr>
        <w:rPr>
          <w:rFonts w:cstheme="minorHAnsi"/>
          <w:sz w:val="22"/>
          <w:szCs w:val="22"/>
        </w:rPr>
      </w:pPr>
      <w:r>
        <w:rPr>
          <w:rFonts w:cstheme="minorHAnsi"/>
          <w:sz w:val="22"/>
          <w:szCs w:val="22"/>
        </w:rPr>
        <w:t>You are being asked to provide consent for someone who does not have capacity to do so. The patient</w:t>
      </w:r>
      <w:r w:rsidR="00F255C7">
        <w:rPr>
          <w:rFonts w:cstheme="minorHAnsi"/>
          <w:sz w:val="22"/>
          <w:szCs w:val="22"/>
        </w:rPr>
        <w:t xml:space="preserve">, </w:t>
      </w:r>
      <w:r>
        <w:rPr>
          <w:rFonts w:cstheme="minorHAnsi"/>
          <w:sz w:val="22"/>
          <w:szCs w:val="22"/>
        </w:rPr>
        <w:t>your relative</w:t>
      </w:r>
      <w:r w:rsidR="00740513">
        <w:rPr>
          <w:rFonts w:cstheme="minorHAnsi"/>
          <w:sz w:val="22"/>
          <w:szCs w:val="22"/>
        </w:rPr>
        <w:t>, friend, partner</w:t>
      </w:r>
      <w:r>
        <w:rPr>
          <w:rFonts w:cstheme="minorHAnsi"/>
          <w:sz w:val="22"/>
          <w:szCs w:val="22"/>
        </w:rPr>
        <w:t xml:space="preserve"> is very unwell and as they do not have capacity to make an informed decision, we are asking you to act as their legal representative and </w:t>
      </w:r>
      <w:proofErr w:type="gramStart"/>
      <w:r>
        <w:rPr>
          <w:rFonts w:cstheme="minorHAnsi"/>
          <w:sz w:val="22"/>
          <w:szCs w:val="22"/>
        </w:rPr>
        <w:t>make a decision</w:t>
      </w:r>
      <w:proofErr w:type="gramEnd"/>
      <w:r>
        <w:rPr>
          <w:rFonts w:cstheme="minorHAnsi"/>
          <w:sz w:val="22"/>
          <w:szCs w:val="22"/>
        </w:rPr>
        <w:t xml:space="preserve"> on their behalf. </w:t>
      </w:r>
    </w:p>
    <w:p w14:paraId="70A5758A" w14:textId="77777777" w:rsidR="00180C7B" w:rsidRPr="00182F5E" w:rsidRDefault="00180C7B" w:rsidP="00180C7B">
      <w:pPr>
        <w:rPr>
          <w:rFonts w:cstheme="minorHAnsi"/>
          <w:sz w:val="22"/>
          <w:szCs w:val="22"/>
        </w:rPr>
      </w:pPr>
    </w:p>
    <w:p w14:paraId="41D4B750" w14:textId="7EA57408" w:rsidR="006923AE" w:rsidRPr="00182F5E" w:rsidRDefault="00180C7B" w:rsidP="006923AE">
      <w:pPr>
        <w:rPr>
          <w:rFonts w:cstheme="minorHAnsi"/>
          <w:b/>
          <w:sz w:val="22"/>
          <w:szCs w:val="22"/>
          <w:u w:val="single"/>
        </w:rPr>
      </w:pPr>
      <w:r w:rsidRPr="00182F5E">
        <w:rPr>
          <w:rFonts w:cstheme="minorHAnsi"/>
          <w:b/>
          <w:sz w:val="22"/>
          <w:szCs w:val="22"/>
          <w:u w:val="single"/>
        </w:rPr>
        <w:t>What are the treatments?</w:t>
      </w:r>
    </w:p>
    <w:p w14:paraId="03C59E11" w14:textId="0EB65E35" w:rsidR="009F513E" w:rsidRPr="00BB0F5B" w:rsidRDefault="009F513E" w:rsidP="009F513E">
      <w:pPr>
        <w:rPr>
          <w:rFonts w:cstheme="minorHAnsi"/>
          <w:bCs/>
          <w:sz w:val="22"/>
          <w:szCs w:val="22"/>
        </w:rPr>
      </w:pPr>
      <w:r w:rsidRPr="00BB0F5B">
        <w:rPr>
          <w:rFonts w:cstheme="minorHAnsi"/>
          <w:bCs/>
          <w:sz w:val="22"/>
          <w:szCs w:val="22"/>
        </w:rPr>
        <w:t xml:space="preserve">We are testing three different treatments in this </w:t>
      </w:r>
      <w:r w:rsidR="00F14DC1" w:rsidRPr="00BB0F5B">
        <w:rPr>
          <w:rFonts w:cstheme="minorHAnsi"/>
          <w:bCs/>
          <w:sz w:val="22"/>
          <w:szCs w:val="22"/>
        </w:rPr>
        <w:t>study: -</w:t>
      </w:r>
    </w:p>
    <w:p w14:paraId="4F4DA38E" w14:textId="54E9E14E"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Diagnostic Trial – this involves a PCR test that quickly tells us </w:t>
      </w:r>
      <w:r>
        <w:rPr>
          <w:rFonts w:asciiTheme="minorHAnsi" w:hAnsiTheme="minorHAnsi" w:cstheme="minorHAnsi"/>
          <w:bCs/>
          <w:sz w:val="22"/>
          <w:szCs w:val="22"/>
        </w:rPr>
        <w:t xml:space="preserve">what bacteria </w:t>
      </w:r>
      <w:r w:rsidR="00D47039">
        <w:rPr>
          <w:rFonts w:asciiTheme="minorHAnsi" w:hAnsiTheme="minorHAnsi" w:cstheme="minorHAnsi"/>
          <w:bCs/>
          <w:sz w:val="22"/>
          <w:szCs w:val="22"/>
        </w:rPr>
        <w:t xml:space="preserve">may be </w:t>
      </w:r>
      <w:r>
        <w:rPr>
          <w:rFonts w:asciiTheme="minorHAnsi" w:hAnsiTheme="minorHAnsi" w:cstheme="minorHAnsi"/>
          <w:bCs/>
          <w:sz w:val="22"/>
          <w:szCs w:val="22"/>
        </w:rPr>
        <w:t>causing the infection and may help us decide which antibiotics to give</w:t>
      </w:r>
      <w:r w:rsidRPr="00BB0F5B">
        <w:rPr>
          <w:rFonts w:asciiTheme="minorHAnsi" w:hAnsiTheme="minorHAnsi" w:cstheme="minorHAnsi"/>
          <w:bCs/>
          <w:sz w:val="22"/>
          <w:szCs w:val="22"/>
        </w:rPr>
        <w:t>.</w:t>
      </w:r>
    </w:p>
    <w:p w14:paraId="70884CF5" w14:textId="544C56AF"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Fluid Trial – </w:t>
      </w:r>
      <w:r>
        <w:rPr>
          <w:rFonts w:asciiTheme="minorHAnsi" w:hAnsiTheme="minorHAnsi" w:cstheme="minorHAnsi"/>
          <w:bCs/>
          <w:sz w:val="22"/>
          <w:szCs w:val="22"/>
        </w:rPr>
        <w:t>giving fluid</w:t>
      </w:r>
      <w:r w:rsidRPr="00BB0F5B">
        <w:rPr>
          <w:rFonts w:asciiTheme="minorHAnsi" w:hAnsiTheme="minorHAnsi" w:cstheme="minorHAnsi"/>
          <w:bCs/>
          <w:sz w:val="22"/>
          <w:szCs w:val="22"/>
        </w:rPr>
        <w:t xml:space="preserve"> is </w:t>
      </w:r>
      <w:r>
        <w:rPr>
          <w:rFonts w:asciiTheme="minorHAnsi" w:hAnsiTheme="minorHAnsi" w:cstheme="minorHAnsi"/>
          <w:bCs/>
          <w:sz w:val="22"/>
          <w:szCs w:val="22"/>
        </w:rPr>
        <w:t>routine</w:t>
      </w:r>
      <w:r w:rsidRPr="00BB0F5B">
        <w:rPr>
          <w:rFonts w:asciiTheme="minorHAnsi" w:hAnsiTheme="minorHAnsi" w:cstheme="minorHAnsi"/>
          <w:bCs/>
          <w:sz w:val="22"/>
          <w:szCs w:val="22"/>
        </w:rPr>
        <w:t xml:space="preserve"> </w:t>
      </w:r>
      <w:r w:rsidR="00D47039">
        <w:rPr>
          <w:rFonts w:asciiTheme="minorHAnsi" w:hAnsiTheme="minorHAnsi" w:cstheme="minorHAnsi"/>
          <w:bCs/>
          <w:sz w:val="22"/>
          <w:szCs w:val="22"/>
        </w:rPr>
        <w:t>when</w:t>
      </w:r>
      <w:r w:rsidRPr="00BB0F5B">
        <w:rPr>
          <w:rFonts w:asciiTheme="minorHAnsi" w:hAnsiTheme="minorHAnsi" w:cstheme="minorHAnsi"/>
          <w:bCs/>
          <w:sz w:val="22"/>
          <w:szCs w:val="22"/>
        </w:rPr>
        <w:t xml:space="preserve"> treating sepsis, but there is no clear guide on how </w:t>
      </w:r>
      <w:r>
        <w:rPr>
          <w:rFonts w:asciiTheme="minorHAnsi" w:hAnsiTheme="minorHAnsi" w:cstheme="minorHAnsi"/>
          <w:bCs/>
          <w:sz w:val="22"/>
          <w:szCs w:val="22"/>
        </w:rPr>
        <w:t xml:space="preserve">best </w:t>
      </w:r>
      <w:r w:rsidRPr="00BB0F5B">
        <w:rPr>
          <w:rFonts w:asciiTheme="minorHAnsi" w:hAnsiTheme="minorHAnsi" w:cstheme="minorHAnsi"/>
          <w:bCs/>
          <w:sz w:val="22"/>
          <w:szCs w:val="22"/>
        </w:rPr>
        <w:t>to provide the treatment, we will test how much fluid should be given</w:t>
      </w:r>
      <w:r w:rsidR="001C08E5" w:rsidRPr="001C08E5">
        <w:rPr>
          <w:rFonts w:asciiTheme="minorHAnsi" w:hAnsiTheme="minorHAnsi" w:cstheme="minorHAnsi"/>
          <w:bCs/>
          <w:sz w:val="22"/>
          <w:szCs w:val="22"/>
        </w:rPr>
        <w:t xml:space="preserve"> </w:t>
      </w:r>
      <w:r w:rsidR="001C08E5">
        <w:rPr>
          <w:rFonts w:asciiTheme="minorHAnsi" w:hAnsiTheme="minorHAnsi" w:cstheme="minorHAnsi"/>
          <w:bCs/>
          <w:sz w:val="22"/>
          <w:szCs w:val="22"/>
        </w:rPr>
        <w:t xml:space="preserve">and if medication should be given </w:t>
      </w:r>
      <w:r w:rsidR="001C08E5" w:rsidRPr="00F100FA">
        <w:rPr>
          <w:rFonts w:asciiTheme="minorHAnsi" w:hAnsiTheme="minorHAnsi" w:cstheme="minorHAnsi"/>
          <w:bCs/>
          <w:sz w:val="22"/>
          <w:szCs w:val="22"/>
        </w:rPr>
        <w:t>to remove any build-up of extra fluid</w:t>
      </w:r>
      <w:r w:rsidR="001C08E5" w:rsidRPr="00BB0F5B">
        <w:rPr>
          <w:rFonts w:asciiTheme="minorHAnsi" w:hAnsiTheme="minorHAnsi" w:cstheme="minorHAnsi"/>
          <w:bCs/>
          <w:sz w:val="22"/>
          <w:szCs w:val="22"/>
        </w:rPr>
        <w:t>.</w:t>
      </w:r>
    </w:p>
    <w:p w14:paraId="37FD530F" w14:textId="77777777" w:rsidR="009F513E" w:rsidRPr="00BB0F5B" w:rsidRDefault="009F513E" w:rsidP="009F513E">
      <w:pPr>
        <w:pStyle w:val="ListParagraph"/>
        <w:numPr>
          <w:ilvl w:val="0"/>
          <w:numId w:val="2"/>
        </w:numPr>
        <w:rPr>
          <w:rFonts w:asciiTheme="minorHAnsi" w:hAnsiTheme="minorHAnsi" w:cstheme="minorHAnsi"/>
          <w:bCs/>
          <w:sz w:val="22"/>
          <w:szCs w:val="22"/>
        </w:rPr>
      </w:pPr>
      <w:r w:rsidRPr="00BB0F5B">
        <w:rPr>
          <w:rFonts w:asciiTheme="minorHAnsi" w:hAnsiTheme="minorHAnsi" w:cstheme="minorHAnsi"/>
          <w:bCs/>
          <w:sz w:val="22"/>
          <w:szCs w:val="22"/>
        </w:rPr>
        <w:t xml:space="preserve">GM-CSF Trial </w:t>
      </w:r>
      <w:r>
        <w:rPr>
          <w:rFonts w:asciiTheme="minorHAnsi" w:hAnsiTheme="minorHAnsi" w:cstheme="minorHAnsi"/>
          <w:bCs/>
          <w:sz w:val="22"/>
          <w:szCs w:val="22"/>
        </w:rPr>
        <w:t>–</w:t>
      </w:r>
      <w:r w:rsidRPr="00BB0F5B">
        <w:rPr>
          <w:rFonts w:asciiTheme="minorHAnsi" w:hAnsiTheme="minorHAnsi" w:cstheme="minorHAnsi"/>
          <w:bCs/>
          <w:sz w:val="22"/>
          <w:szCs w:val="22"/>
        </w:rPr>
        <w:t xml:space="preserve"> </w:t>
      </w:r>
      <w:r>
        <w:rPr>
          <w:rFonts w:asciiTheme="minorHAnsi" w:hAnsiTheme="minorHAnsi" w:cstheme="minorHAnsi"/>
          <w:bCs/>
          <w:sz w:val="22"/>
          <w:szCs w:val="22"/>
        </w:rPr>
        <w:t>this drug can help the</w:t>
      </w:r>
      <w:r w:rsidRPr="00BB0F5B">
        <w:rPr>
          <w:rFonts w:asciiTheme="minorHAnsi" w:hAnsiTheme="minorHAnsi" w:cstheme="minorHAnsi"/>
          <w:bCs/>
          <w:sz w:val="22"/>
          <w:szCs w:val="22"/>
        </w:rPr>
        <w:t xml:space="preserve"> immune system fight infection by mak</w:t>
      </w:r>
      <w:r>
        <w:rPr>
          <w:rFonts w:asciiTheme="minorHAnsi" w:hAnsiTheme="minorHAnsi" w:cstheme="minorHAnsi"/>
          <w:bCs/>
          <w:sz w:val="22"/>
          <w:szCs w:val="22"/>
        </w:rPr>
        <w:t>ing</w:t>
      </w:r>
      <w:r w:rsidRPr="00BB0F5B">
        <w:rPr>
          <w:rFonts w:asciiTheme="minorHAnsi" w:hAnsiTheme="minorHAnsi" w:cstheme="minorHAnsi"/>
          <w:bCs/>
          <w:sz w:val="22"/>
          <w:szCs w:val="22"/>
        </w:rPr>
        <w:t xml:space="preserve"> more white blood cells.</w:t>
      </w:r>
    </w:p>
    <w:p w14:paraId="0C682A43" w14:textId="77777777" w:rsidR="009F513E" w:rsidRPr="00BB0F5B" w:rsidRDefault="009F513E" w:rsidP="009F513E">
      <w:pPr>
        <w:rPr>
          <w:rFonts w:cstheme="minorHAnsi"/>
          <w:sz w:val="16"/>
          <w:szCs w:val="16"/>
        </w:rPr>
      </w:pPr>
    </w:p>
    <w:p w14:paraId="132A0E94" w14:textId="75DBAF04" w:rsidR="009F513E" w:rsidRPr="00BB0F5B" w:rsidRDefault="009F513E" w:rsidP="009F513E">
      <w:pPr>
        <w:rPr>
          <w:rFonts w:cstheme="minorHAnsi"/>
          <w:sz w:val="22"/>
          <w:szCs w:val="22"/>
        </w:rPr>
      </w:pPr>
      <w:r w:rsidRPr="00BB0F5B">
        <w:rPr>
          <w:rFonts w:cstheme="minorHAnsi"/>
          <w:sz w:val="22"/>
          <w:szCs w:val="22"/>
        </w:rPr>
        <w:t xml:space="preserve">These treatment options listed above also include a ‘standard care’ or ‘placebo’ option. </w:t>
      </w:r>
      <w:r>
        <w:rPr>
          <w:rFonts w:cstheme="minorHAnsi"/>
          <w:sz w:val="22"/>
          <w:szCs w:val="22"/>
        </w:rPr>
        <w:t xml:space="preserve">A computer randomly selects which treatment options </w:t>
      </w:r>
      <w:r w:rsidR="00151127">
        <w:rPr>
          <w:rFonts w:cstheme="minorHAnsi"/>
          <w:sz w:val="22"/>
          <w:szCs w:val="22"/>
        </w:rPr>
        <w:t>the patient</w:t>
      </w:r>
      <w:r>
        <w:rPr>
          <w:rFonts w:cstheme="minorHAnsi"/>
          <w:sz w:val="22"/>
          <w:szCs w:val="22"/>
        </w:rPr>
        <w:t xml:space="preserve"> receive</w:t>
      </w:r>
      <w:r w:rsidR="00151127">
        <w:rPr>
          <w:rFonts w:cstheme="minorHAnsi"/>
          <w:sz w:val="22"/>
          <w:szCs w:val="22"/>
        </w:rPr>
        <w:t>s</w:t>
      </w:r>
      <w:r>
        <w:rPr>
          <w:rFonts w:cstheme="minorHAnsi"/>
          <w:sz w:val="22"/>
          <w:szCs w:val="22"/>
        </w:rPr>
        <w:t>.</w:t>
      </w:r>
      <w:r w:rsidRPr="00BB0F5B">
        <w:rPr>
          <w:rFonts w:cstheme="minorHAnsi"/>
          <w:sz w:val="22"/>
          <w:szCs w:val="22"/>
        </w:rPr>
        <w:t xml:space="preserve"> This means </w:t>
      </w:r>
      <w:r w:rsidR="00151127">
        <w:rPr>
          <w:rFonts w:cstheme="minorHAnsi"/>
          <w:sz w:val="22"/>
          <w:szCs w:val="22"/>
        </w:rPr>
        <w:t>the patient</w:t>
      </w:r>
      <w:r w:rsidRPr="00BB0F5B">
        <w:rPr>
          <w:rFonts w:cstheme="minorHAnsi"/>
          <w:sz w:val="22"/>
          <w:szCs w:val="22"/>
        </w:rPr>
        <w:t xml:space="preserve"> may not receive any of these treatments, even if </w:t>
      </w:r>
      <w:r w:rsidR="00151127">
        <w:rPr>
          <w:rFonts w:cstheme="minorHAnsi"/>
          <w:sz w:val="22"/>
          <w:szCs w:val="22"/>
        </w:rPr>
        <w:t>they</w:t>
      </w:r>
      <w:r w:rsidRPr="00BB0F5B">
        <w:rPr>
          <w:rFonts w:cstheme="minorHAnsi"/>
          <w:sz w:val="22"/>
          <w:szCs w:val="22"/>
        </w:rPr>
        <w:t xml:space="preserve"> participate in the </w:t>
      </w:r>
      <w:proofErr w:type="spellStart"/>
      <w:r w:rsidRPr="00BB0F5B">
        <w:rPr>
          <w:rFonts w:cstheme="minorHAnsi"/>
          <w:sz w:val="22"/>
          <w:szCs w:val="22"/>
        </w:rPr>
        <w:t>SepT</w:t>
      </w:r>
      <w:r>
        <w:rPr>
          <w:rFonts w:cstheme="minorHAnsi"/>
          <w:sz w:val="22"/>
          <w:szCs w:val="22"/>
        </w:rPr>
        <w:t>i</w:t>
      </w:r>
      <w:r w:rsidRPr="00BB0F5B">
        <w:rPr>
          <w:rFonts w:cstheme="minorHAnsi"/>
          <w:sz w:val="22"/>
          <w:szCs w:val="22"/>
        </w:rPr>
        <w:t>C</w:t>
      </w:r>
      <w:proofErr w:type="spellEnd"/>
      <w:r w:rsidRPr="00BB0F5B">
        <w:rPr>
          <w:rFonts w:cstheme="minorHAnsi"/>
          <w:sz w:val="22"/>
          <w:szCs w:val="22"/>
        </w:rPr>
        <w:t xml:space="preserve"> trial. </w:t>
      </w:r>
      <w:r>
        <w:rPr>
          <w:rFonts w:cstheme="minorHAnsi"/>
          <w:sz w:val="22"/>
          <w:szCs w:val="22"/>
        </w:rPr>
        <w:t>How patients recover over time is then compared between the different treatment options to work out which treatments are best.</w:t>
      </w:r>
    </w:p>
    <w:p w14:paraId="0DB74B0E" w14:textId="77777777" w:rsidR="00180C7B" w:rsidRPr="00182F5E" w:rsidRDefault="00180C7B" w:rsidP="00180C7B">
      <w:pPr>
        <w:rPr>
          <w:rFonts w:cstheme="minorHAnsi"/>
          <w:sz w:val="22"/>
          <w:szCs w:val="22"/>
        </w:rPr>
      </w:pPr>
    </w:p>
    <w:p w14:paraId="6E48AADE" w14:textId="76A3D95A" w:rsidR="00180C7B" w:rsidRPr="00182F5E" w:rsidRDefault="001072CB" w:rsidP="00180C7B">
      <w:pPr>
        <w:rPr>
          <w:rFonts w:cstheme="minorHAnsi"/>
          <w:b/>
          <w:sz w:val="22"/>
          <w:szCs w:val="22"/>
          <w:u w:val="single"/>
        </w:rPr>
      </w:pPr>
      <w:r w:rsidRPr="001072CB">
        <w:rPr>
          <w:rFonts w:cstheme="minorHAnsi"/>
          <w:b/>
          <w:bCs/>
          <w:sz w:val="22"/>
          <w:szCs w:val="22"/>
          <w:u w:val="single"/>
        </w:rPr>
        <w:t xml:space="preserve">Which treatments will </w:t>
      </w:r>
      <w:r>
        <w:rPr>
          <w:rFonts w:cstheme="minorHAnsi"/>
          <w:b/>
          <w:bCs/>
          <w:sz w:val="22"/>
          <w:szCs w:val="22"/>
          <w:u w:val="single"/>
        </w:rPr>
        <w:t xml:space="preserve">they </w:t>
      </w:r>
      <w:r w:rsidRPr="001072CB">
        <w:rPr>
          <w:rFonts w:cstheme="minorHAnsi"/>
          <w:b/>
          <w:bCs/>
          <w:sz w:val="22"/>
          <w:szCs w:val="22"/>
          <w:u w:val="single"/>
        </w:rPr>
        <w:t xml:space="preserve">receive and what do </w:t>
      </w:r>
      <w:r>
        <w:rPr>
          <w:rFonts w:cstheme="minorHAnsi"/>
          <w:b/>
          <w:bCs/>
          <w:sz w:val="22"/>
          <w:szCs w:val="22"/>
          <w:u w:val="single"/>
        </w:rPr>
        <w:t xml:space="preserve">they </w:t>
      </w:r>
      <w:r w:rsidRPr="001072CB">
        <w:rPr>
          <w:rFonts w:cstheme="minorHAnsi"/>
          <w:b/>
          <w:bCs/>
          <w:sz w:val="22"/>
          <w:szCs w:val="22"/>
          <w:u w:val="single"/>
        </w:rPr>
        <w:t>need to do?</w:t>
      </w:r>
    </w:p>
    <w:p w14:paraId="0F5F5C79" w14:textId="7BFD0F43" w:rsidR="006923AE" w:rsidRPr="00182F5E" w:rsidRDefault="00993F9B" w:rsidP="006923AE">
      <w:pPr>
        <w:rPr>
          <w:rFonts w:cstheme="minorHAnsi"/>
          <w:sz w:val="22"/>
          <w:szCs w:val="22"/>
        </w:rPr>
      </w:pPr>
      <w:r>
        <w:rPr>
          <w:rFonts w:cstheme="minorHAnsi"/>
          <w:sz w:val="22"/>
          <w:szCs w:val="22"/>
        </w:rPr>
        <w:t xml:space="preserve">The treating </w:t>
      </w:r>
      <w:r w:rsidRPr="00993F9B">
        <w:rPr>
          <w:rFonts w:cstheme="minorHAnsi"/>
          <w:sz w:val="22"/>
          <w:szCs w:val="22"/>
        </w:rPr>
        <w:t xml:space="preserve">doctor will decide whether </w:t>
      </w:r>
      <w:r>
        <w:rPr>
          <w:rFonts w:cstheme="minorHAnsi"/>
          <w:sz w:val="22"/>
          <w:szCs w:val="22"/>
        </w:rPr>
        <w:t>the patient is</w:t>
      </w:r>
      <w:r w:rsidRPr="00993F9B">
        <w:rPr>
          <w:rFonts w:cstheme="minorHAnsi"/>
          <w:sz w:val="22"/>
          <w:szCs w:val="22"/>
        </w:rPr>
        <w:t xml:space="preserve"> suitable to participate in all or part of this trial. A few extra blood tests may be taken (a couple of tablespoons) while </w:t>
      </w:r>
      <w:r w:rsidR="00A84498">
        <w:rPr>
          <w:rFonts w:cstheme="minorHAnsi"/>
          <w:sz w:val="22"/>
          <w:szCs w:val="22"/>
        </w:rPr>
        <w:t>they</w:t>
      </w:r>
      <w:r w:rsidRPr="00993F9B">
        <w:rPr>
          <w:rFonts w:cstheme="minorHAnsi"/>
          <w:sz w:val="22"/>
          <w:szCs w:val="22"/>
        </w:rPr>
        <w:t xml:space="preserve"> are in intensive care, usually from ‘drips’ already in place. </w:t>
      </w:r>
      <w:r w:rsidR="00A84498">
        <w:rPr>
          <w:rFonts w:cstheme="minorHAnsi"/>
          <w:sz w:val="22"/>
          <w:szCs w:val="22"/>
        </w:rPr>
        <w:t>They</w:t>
      </w:r>
      <w:r w:rsidRPr="00993F9B">
        <w:rPr>
          <w:rFonts w:cstheme="minorHAnsi"/>
          <w:sz w:val="22"/>
          <w:szCs w:val="22"/>
        </w:rPr>
        <w:t xml:space="preserve"> do not need to do anything for the study while </w:t>
      </w:r>
      <w:r w:rsidR="00A84498">
        <w:rPr>
          <w:rFonts w:cstheme="minorHAnsi"/>
          <w:sz w:val="22"/>
          <w:szCs w:val="22"/>
        </w:rPr>
        <w:t>they</w:t>
      </w:r>
      <w:r w:rsidRPr="00993F9B">
        <w:rPr>
          <w:rFonts w:cstheme="minorHAnsi"/>
          <w:sz w:val="22"/>
          <w:szCs w:val="22"/>
        </w:rPr>
        <w:t xml:space="preserve"> are in hospital. We will collect data from </w:t>
      </w:r>
      <w:r w:rsidR="00A84498">
        <w:rPr>
          <w:rFonts w:cstheme="minorHAnsi"/>
          <w:sz w:val="22"/>
          <w:szCs w:val="22"/>
        </w:rPr>
        <w:t>their</w:t>
      </w:r>
      <w:r w:rsidRPr="00993F9B">
        <w:rPr>
          <w:rFonts w:cstheme="minorHAnsi"/>
          <w:sz w:val="22"/>
          <w:szCs w:val="22"/>
        </w:rPr>
        <w:t xml:space="preserve"> hospital records and other NHS linked data. We may contact </w:t>
      </w:r>
      <w:r w:rsidR="00A84498">
        <w:rPr>
          <w:rFonts w:cstheme="minorHAnsi"/>
          <w:sz w:val="22"/>
          <w:szCs w:val="22"/>
        </w:rPr>
        <w:t>them</w:t>
      </w:r>
      <w:r w:rsidRPr="00993F9B">
        <w:rPr>
          <w:rFonts w:cstheme="minorHAnsi"/>
          <w:sz w:val="22"/>
          <w:szCs w:val="22"/>
        </w:rPr>
        <w:t xml:space="preserve"> 3 months later to see how </w:t>
      </w:r>
      <w:r w:rsidR="00A84498">
        <w:rPr>
          <w:rFonts w:cstheme="minorHAnsi"/>
          <w:sz w:val="22"/>
          <w:szCs w:val="22"/>
        </w:rPr>
        <w:t>the</w:t>
      </w:r>
      <w:r w:rsidR="00AC4EB9">
        <w:rPr>
          <w:rFonts w:cstheme="minorHAnsi"/>
          <w:sz w:val="22"/>
          <w:szCs w:val="22"/>
        </w:rPr>
        <w:t>y</w:t>
      </w:r>
      <w:r w:rsidRPr="00993F9B">
        <w:rPr>
          <w:rFonts w:cstheme="minorHAnsi"/>
          <w:sz w:val="22"/>
          <w:szCs w:val="22"/>
        </w:rPr>
        <w:t xml:space="preserve"> are and would like to contact </w:t>
      </w:r>
      <w:r w:rsidR="00AC4EB9">
        <w:rPr>
          <w:rFonts w:cstheme="minorHAnsi"/>
          <w:sz w:val="22"/>
          <w:szCs w:val="22"/>
        </w:rPr>
        <w:t>them</w:t>
      </w:r>
      <w:r w:rsidRPr="00993F9B">
        <w:rPr>
          <w:rFonts w:cstheme="minorHAnsi"/>
          <w:sz w:val="22"/>
          <w:szCs w:val="22"/>
        </w:rPr>
        <w:t xml:space="preserve"> 6 months later with a short telephone call to ask about </w:t>
      </w:r>
      <w:r w:rsidR="00AC4EB9">
        <w:rPr>
          <w:rFonts w:cstheme="minorHAnsi"/>
          <w:sz w:val="22"/>
          <w:szCs w:val="22"/>
        </w:rPr>
        <w:t>their</w:t>
      </w:r>
      <w:r w:rsidRPr="00993F9B">
        <w:rPr>
          <w:rFonts w:cstheme="minorHAnsi"/>
          <w:sz w:val="22"/>
          <w:szCs w:val="22"/>
        </w:rPr>
        <w:t xml:space="preserve"> quality of life, and wellbeing.</w:t>
      </w:r>
    </w:p>
    <w:p w14:paraId="6E1B0CC6" w14:textId="363F6C29" w:rsidR="00E8139F" w:rsidRPr="00182F5E" w:rsidRDefault="006923AE" w:rsidP="007E5A79">
      <w:pPr>
        <w:rPr>
          <w:rFonts w:cstheme="minorHAnsi"/>
          <w:sz w:val="22"/>
          <w:szCs w:val="22"/>
        </w:rPr>
      </w:pPr>
      <w:r w:rsidRPr="00182F5E">
        <w:rPr>
          <w:rFonts w:cstheme="minorHAnsi"/>
          <w:sz w:val="22"/>
          <w:szCs w:val="22"/>
        </w:rPr>
        <w:t xml:space="preserve">Participation into the </w:t>
      </w:r>
      <w:proofErr w:type="spellStart"/>
      <w:r w:rsidR="000B50A9" w:rsidRPr="00182F5E">
        <w:rPr>
          <w:rFonts w:cstheme="minorHAnsi"/>
          <w:sz w:val="22"/>
          <w:szCs w:val="22"/>
        </w:rPr>
        <w:t>SepT</w:t>
      </w:r>
      <w:r w:rsidR="00951768">
        <w:rPr>
          <w:rFonts w:cstheme="minorHAnsi"/>
          <w:sz w:val="22"/>
          <w:szCs w:val="22"/>
        </w:rPr>
        <w:t>i</w:t>
      </w:r>
      <w:r w:rsidR="000B50A9" w:rsidRPr="00182F5E">
        <w:rPr>
          <w:rFonts w:cstheme="minorHAnsi"/>
          <w:sz w:val="22"/>
          <w:szCs w:val="22"/>
        </w:rPr>
        <w:t>C</w:t>
      </w:r>
      <w:proofErr w:type="spellEnd"/>
      <w:r w:rsidR="000B50A9" w:rsidRPr="00182F5E">
        <w:rPr>
          <w:rFonts w:cstheme="minorHAnsi"/>
          <w:sz w:val="22"/>
          <w:szCs w:val="22"/>
        </w:rPr>
        <w:t xml:space="preserve"> trial</w:t>
      </w:r>
      <w:r w:rsidRPr="00182F5E">
        <w:rPr>
          <w:rFonts w:cstheme="minorHAnsi"/>
          <w:sz w:val="22"/>
          <w:szCs w:val="22"/>
        </w:rPr>
        <w:t xml:space="preserve"> is voluntary. All patients, including those that do not wish to participate in </w:t>
      </w:r>
      <w:proofErr w:type="spellStart"/>
      <w:r w:rsidR="000B50A9" w:rsidRPr="00182F5E">
        <w:rPr>
          <w:rFonts w:cstheme="minorHAnsi"/>
          <w:sz w:val="22"/>
          <w:szCs w:val="22"/>
        </w:rPr>
        <w:t>SepT</w:t>
      </w:r>
      <w:r w:rsidR="00951768">
        <w:rPr>
          <w:rFonts w:cstheme="minorHAnsi"/>
          <w:sz w:val="22"/>
          <w:szCs w:val="22"/>
        </w:rPr>
        <w:t>i</w:t>
      </w:r>
      <w:r w:rsidR="000B50A9" w:rsidRPr="00182F5E">
        <w:rPr>
          <w:rFonts w:cstheme="minorHAnsi"/>
          <w:sz w:val="22"/>
          <w:szCs w:val="22"/>
        </w:rPr>
        <w:t>C</w:t>
      </w:r>
      <w:proofErr w:type="spellEnd"/>
      <w:r w:rsidRPr="00182F5E">
        <w:rPr>
          <w:rFonts w:cstheme="minorHAnsi"/>
          <w:sz w:val="22"/>
          <w:szCs w:val="22"/>
        </w:rPr>
        <w:t xml:space="preserve">, will receive the best standard of care available at </w:t>
      </w:r>
      <w:r w:rsidR="009243EC" w:rsidRPr="00182F5E">
        <w:rPr>
          <w:rFonts w:cstheme="minorHAnsi"/>
          <w:sz w:val="22"/>
          <w:szCs w:val="22"/>
        </w:rPr>
        <w:t xml:space="preserve">this </w:t>
      </w:r>
      <w:r w:rsidRPr="00182F5E">
        <w:rPr>
          <w:rFonts w:cstheme="minorHAnsi"/>
          <w:sz w:val="22"/>
          <w:szCs w:val="22"/>
        </w:rPr>
        <w:t>hospital.</w:t>
      </w:r>
    </w:p>
    <w:p w14:paraId="5FAA2A76" w14:textId="1E2BC769" w:rsidR="000B50A9" w:rsidRPr="00182F5E" w:rsidRDefault="000B50A9" w:rsidP="007E5A79">
      <w:pPr>
        <w:rPr>
          <w:rFonts w:cstheme="minorHAnsi"/>
          <w:sz w:val="22"/>
          <w:szCs w:val="22"/>
        </w:rPr>
      </w:pPr>
    </w:p>
    <w:p w14:paraId="1C7DBC38" w14:textId="3F45A73F" w:rsidR="005200A2" w:rsidRPr="00BB0F5B" w:rsidRDefault="000B50A9" w:rsidP="005200A2">
      <w:pPr>
        <w:rPr>
          <w:rFonts w:cstheme="minorHAnsi"/>
          <w:sz w:val="22"/>
          <w:szCs w:val="22"/>
        </w:rPr>
      </w:pPr>
      <w:r w:rsidRPr="00182F5E">
        <w:rPr>
          <w:rFonts w:cstheme="minorHAnsi"/>
          <w:sz w:val="22"/>
          <w:szCs w:val="22"/>
        </w:rPr>
        <w:t xml:space="preserve">More </w:t>
      </w:r>
      <w:r w:rsidR="00053C74">
        <w:rPr>
          <w:rFonts w:cstheme="minorHAnsi"/>
          <w:sz w:val="22"/>
          <w:szCs w:val="22"/>
        </w:rPr>
        <w:t xml:space="preserve">detailed </w:t>
      </w:r>
      <w:r w:rsidRPr="00182F5E">
        <w:rPr>
          <w:rFonts w:cstheme="minorHAnsi"/>
          <w:sz w:val="22"/>
          <w:szCs w:val="22"/>
        </w:rPr>
        <w:t xml:space="preserve">information about </w:t>
      </w:r>
      <w:r w:rsidR="00304950" w:rsidRPr="00182F5E">
        <w:rPr>
          <w:rFonts w:cstheme="minorHAnsi"/>
          <w:sz w:val="22"/>
          <w:szCs w:val="22"/>
        </w:rPr>
        <w:t xml:space="preserve">the study including </w:t>
      </w:r>
      <w:r w:rsidRPr="00182F5E">
        <w:rPr>
          <w:rFonts w:cstheme="minorHAnsi"/>
          <w:sz w:val="22"/>
          <w:szCs w:val="22"/>
        </w:rPr>
        <w:t xml:space="preserve">how we use </w:t>
      </w:r>
      <w:r w:rsidR="001673AF" w:rsidRPr="00182F5E">
        <w:rPr>
          <w:rFonts w:cstheme="minorHAnsi"/>
          <w:sz w:val="22"/>
          <w:szCs w:val="22"/>
        </w:rPr>
        <w:t xml:space="preserve">patient </w:t>
      </w:r>
      <w:r w:rsidRPr="00182F5E">
        <w:rPr>
          <w:rFonts w:cstheme="minorHAnsi"/>
          <w:sz w:val="22"/>
          <w:szCs w:val="22"/>
        </w:rPr>
        <w:t xml:space="preserve">data and privacy, legalities and insurance of the study, </w:t>
      </w:r>
      <w:proofErr w:type="gramStart"/>
      <w:r w:rsidRPr="00182F5E">
        <w:rPr>
          <w:rFonts w:cstheme="minorHAnsi"/>
          <w:sz w:val="22"/>
          <w:szCs w:val="22"/>
        </w:rPr>
        <w:t>risks</w:t>
      </w:r>
      <w:proofErr w:type="gramEnd"/>
      <w:r w:rsidRPr="00182F5E">
        <w:rPr>
          <w:rFonts w:cstheme="minorHAnsi"/>
          <w:sz w:val="22"/>
          <w:szCs w:val="22"/>
        </w:rPr>
        <w:t xml:space="preserve"> and benefits, how to make a complaint and how to find out the results of the study can be found </w:t>
      </w:r>
      <w:r w:rsidRPr="00182F5E">
        <w:rPr>
          <w:rFonts w:cstheme="minorHAnsi"/>
          <w:sz w:val="22"/>
          <w:szCs w:val="22"/>
        </w:rPr>
        <w:lastRenderedPageBreak/>
        <w:t xml:space="preserve">in our </w:t>
      </w:r>
      <w:r w:rsidR="00C32636">
        <w:rPr>
          <w:rFonts w:cstheme="minorHAnsi"/>
          <w:sz w:val="22"/>
          <w:szCs w:val="22"/>
        </w:rPr>
        <w:t xml:space="preserve">full </w:t>
      </w:r>
      <w:r w:rsidR="005262D8" w:rsidRPr="00182F5E">
        <w:rPr>
          <w:rFonts w:cstheme="minorHAnsi"/>
          <w:sz w:val="22"/>
          <w:szCs w:val="22"/>
        </w:rPr>
        <w:t>pa</w:t>
      </w:r>
      <w:r w:rsidR="002A5BEA" w:rsidRPr="00182F5E">
        <w:rPr>
          <w:rFonts w:cstheme="minorHAnsi"/>
          <w:sz w:val="22"/>
          <w:szCs w:val="22"/>
        </w:rPr>
        <w:t>tient</w:t>
      </w:r>
      <w:r w:rsidR="005262D8" w:rsidRPr="00182F5E">
        <w:rPr>
          <w:rFonts w:cstheme="minorHAnsi"/>
          <w:sz w:val="22"/>
          <w:szCs w:val="22"/>
        </w:rPr>
        <w:t xml:space="preserve"> information sheet</w:t>
      </w:r>
      <w:r w:rsidR="00D7743F">
        <w:rPr>
          <w:rFonts w:cstheme="minorHAnsi"/>
          <w:sz w:val="22"/>
          <w:szCs w:val="22"/>
        </w:rPr>
        <w:t xml:space="preserve"> and privacy notice</w:t>
      </w:r>
      <w:r w:rsidR="0011359D">
        <w:rPr>
          <w:rFonts w:cstheme="minorHAnsi"/>
          <w:sz w:val="22"/>
          <w:szCs w:val="22"/>
        </w:rPr>
        <w:t>.</w:t>
      </w:r>
      <w:r w:rsidR="005200A2">
        <w:rPr>
          <w:rFonts w:cstheme="minorHAnsi"/>
          <w:sz w:val="22"/>
          <w:szCs w:val="22"/>
        </w:rPr>
        <w:t xml:space="preserve"> (A written copy is available or is available online at </w:t>
      </w:r>
      <w:hyperlink r:id="rId11" w:history="1">
        <w:r w:rsidR="00312B27" w:rsidRPr="007E7D31">
          <w:rPr>
            <w:rStyle w:val="Hyperlink"/>
            <w:rFonts w:cstheme="minorHAnsi"/>
            <w:sz w:val="22"/>
            <w:szCs w:val="22"/>
          </w:rPr>
          <w:t>www.septictrial.co.uk</w:t>
        </w:r>
      </w:hyperlink>
      <w:r w:rsidR="00312B27">
        <w:rPr>
          <w:rFonts w:cstheme="minorHAnsi"/>
          <w:sz w:val="22"/>
          <w:szCs w:val="22"/>
        </w:rPr>
        <w:t>)</w:t>
      </w:r>
    </w:p>
    <w:p w14:paraId="6485E2C5" w14:textId="77777777" w:rsidR="005262D8" w:rsidRPr="00182F5E" w:rsidRDefault="005262D8" w:rsidP="007E5A79">
      <w:pPr>
        <w:rPr>
          <w:rFonts w:cstheme="minorHAnsi"/>
          <w:sz w:val="22"/>
          <w:szCs w:val="22"/>
        </w:rPr>
      </w:pPr>
    </w:p>
    <w:p w14:paraId="29FD3524" w14:textId="2FD0829A" w:rsidR="005262D8" w:rsidRDefault="005262D8" w:rsidP="007E5A79">
      <w:pPr>
        <w:rPr>
          <w:rFonts w:cstheme="minorHAnsi"/>
          <w:sz w:val="22"/>
          <w:szCs w:val="22"/>
        </w:rPr>
      </w:pPr>
      <w:r w:rsidRPr="00182F5E">
        <w:rPr>
          <w:rFonts w:cstheme="minorHAnsi"/>
          <w:sz w:val="22"/>
          <w:szCs w:val="22"/>
        </w:rPr>
        <w:t xml:space="preserve">If you are happy to proceed, please complete the attached </w:t>
      </w:r>
      <w:r w:rsidR="00B67B01" w:rsidRPr="00182F5E">
        <w:rPr>
          <w:rFonts w:cstheme="minorHAnsi"/>
          <w:sz w:val="22"/>
          <w:szCs w:val="22"/>
        </w:rPr>
        <w:t>consent form.</w:t>
      </w:r>
    </w:p>
    <w:p w14:paraId="58B571E0" w14:textId="77777777" w:rsidR="008B43C3" w:rsidRDefault="008B43C3" w:rsidP="007E5A79">
      <w:pPr>
        <w:rPr>
          <w:rFonts w:cstheme="minorHAnsi"/>
          <w:sz w:val="22"/>
          <w:szCs w:val="22"/>
        </w:rPr>
      </w:pPr>
    </w:p>
    <w:p w14:paraId="2C0C5FC7" w14:textId="77777777" w:rsidR="008B43C3" w:rsidRPr="00202DD5" w:rsidRDefault="008B43C3" w:rsidP="008B43C3">
      <w:pPr>
        <w:rPr>
          <w:rFonts w:cstheme="minorHAnsi"/>
          <w:b/>
          <w:bCs/>
          <w:sz w:val="22"/>
          <w:szCs w:val="22"/>
          <w:highlight w:val="yellow"/>
          <w:u w:val="single"/>
        </w:rPr>
      </w:pPr>
      <w:r w:rsidRPr="00202DD5">
        <w:rPr>
          <w:rFonts w:cstheme="minorHAnsi"/>
          <w:b/>
          <w:bCs/>
          <w:sz w:val="22"/>
          <w:szCs w:val="22"/>
          <w:highlight w:val="yellow"/>
          <w:u w:val="single"/>
        </w:rPr>
        <w:t>Site Contact Information</w:t>
      </w:r>
    </w:p>
    <w:p w14:paraId="71C31D39" w14:textId="77777777" w:rsidR="008B43C3" w:rsidRPr="00202DD5" w:rsidRDefault="008B43C3" w:rsidP="008B43C3">
      <w:pPr>
        <w:rPr>
          <w:rFonts w:cstheme="minorHAnsi"/>
          <w:sz w:val="22"/>
          <w:szCs w:val="22"/>
        </w:rPr>
      </w:pPr>
      <w:r w:rsidRPr="00202DD5">
        <w:rPr>
          <w:rFonts w:cstheme="minorHAnsi"/>
          <w:sz w:val="22"/>
          <w:szCs w:val="22"/>
        </w:rPr>
        <w:t xml:space="preserve">Investigator </w:t>
      </w:r>
      <w:proofErr w:type="gramStart"/>
      <w:r w:rsidRPr="00202DD5">
        <w:rPr>
          <w:rFonts w:cstheme="minorHAnsi"/>
          <w:sz w:val="22"/>
          <w:szCs w:val="22"/>
        </w:rPr>
        <w:t>name:-</w:t>
      </w:r>
      <w:proofErr w:type="gramEnd"/>
      <w:r w:rsidRPr="00202DD5">
        <w:rPr>
          <w:rFonts w:cstheme="minorHAnsi"/>
          <w:sz w:val="22"/>
          <w:szCs w:val="22"/>
        </w:rPr>
        <w:t xml:space="preserve"> </w:t>
      </w:r>
    </w:p>
    <w:p w14:paraId="6544FBEE" w14:textId="77777777" w:rsidR="008B43C3" w:rsidRPr="00202DD5" w:rsidRDefault="008B43C3" w:rsidP="008B43C3">
      <w:pPr>
        <w:rPr>
          <w:rFonts w:cstheme="minorHAnsi"/>
          <w:sz w:val="22"/>
          <w:szCs w:val="22"/>
        </w:rPr>
      </w:pPr>
      <w:r w:rsidRPr="00202DD5">
        <w:rPr>
          <w:rFonts w:cstheme="minorHAnsi"/>
          <w:sz w:val="22"/>
          <w:szCs w:val="22"/>
        </w:rPr>
        <w:t xml:space="preserve">Site Contact </w:t>
      </w:r>
      <w:proofErr w:type="gramStart"/>
      <w:r w:rsidRPr="00202DD5">
        <w:rPr>
          <w:rFonts w:cstheme="minorHAnsi"/>
          <w:sz w:val="22"/>
          <w:szCs w:val="22"/>
        </w:rPr>
        <w:t>details:-</w:t>
      </w:r>
      <w:proofErr w:type="gramEnd"/>
      <w:r w:rsidRPr="00202DD5">
        <w:rPr>
          <w:rFonts w:cstheme="minorHAnsi"/>
          <w:sz w:val="22"/>
          <w:szCs w:val="22"/>
        </w:rPr>
        <w:t xml:space="preserve"> </w:t>
      </w:r>
    </w:p>
    <w:p w14:paraId="2281CCC7" w14:textId="77777777" w:rsidR="008B43C3" w:rsidRPr="00202DD5" w:rsidRDefault="008B43C3" w:rsidP="008B43C3">
      <w:pPr>
        <w:rPr>
          <w:rFonts w:cstheme="minorHAnsi"/>
          <w:b/>
          <w:bCs/>
          <w:sz w:val="22"/>
          <w:szCs w:val="22"/>
          <w:u w:val="single"/>
        </w:rPr>
      </w:pPr>
    </w:p>
    <w:p w14:paraId="6899B6AC" w14:textId="77777777" w:rsidR="008B43C3" w:rsidRPr="00202DD5" w:rsidRDefault="008B43C3" w:rsidP="008B43C3">
      <w:pPr>
        <w:rPr>
          <w:rFonts w:cstheme="minorHAnsi"/>
          <w:b/>
          <w:bCs/>
          <w:sz w:val="22"/>
          <w:szCs w:val="22"/>
          <w:u w:val="single"/>
        </w:rPr>
      </w:pPr>
      <w:r w:rsidRPr="00202DD5">
        <w:rPr>
          <w:rFonts w:cstheme="minorHAnsi"/>
          <w:b/>
          <w:bCs/>
          <w:sz w:val="22"/>
          <w:szCs w:val="22"/>
          <w:u w:val="single"/>
        </w:rPr>
        <w:t>Study Contact Information</w:t>
      </w:r>
    </w:p>
    <w:p w14:paraId="6C01D027" w14:textId="77777777" w:rsidR="008B43C3" w:rsidRPr="00202DD5" w:rsidRDefault="008B43C3" w:rsidP="008B43C3">
      <w:pPr>
        <w:rPr>
          <w:rFonts w:cstheme="minorHAnsi"/>
          <w:sz w:val="22"/>
          <w:szCs w:val="22"/>
        </w:rPr>
      </w:pPr>
      <w:r w:rsidRPr="00202DD5">
        <w:rPr>
          <w:rFonts w:cstheme="minorHAnsi"/>
          <w:sz w:val="22"/>
          <w:szCs w:val="22"/>
        </w:rPr>
        <w:t xml:space="preserve">Please contact The </w:t>
      </w:r>
      <w:proofErr w:type="spellStart"/>
      <w:r w:rsidRPr="00202DD5">
        <w:rPr>
          <w:rFonts w:cstheme="minorHAnsi"/>
          <w:b/>
          <w:bCs/>
          <w:color w:val="CC0066"/>
          <w:sz w:val="22"/>
          <w:szCs w:val="22"/>
        </w:rPr>
        <w:t>Sep</w:t>
      </w:r>
      <w:r w:rsidRPr="00202DD5">
        <w:rPr>
          <w:rFonts w:cstheme="minorHAnsi"/>
          <w:b/>
          <w:bCs/>
          <w:sz w:val="22"/>
          <w:szCs w:val="22"/>
        </w:rPr>
        <w:t>TiC</w:t>
      </w:r>
      <w:proofErr w:type="spellEnd"/>
      <w:r w:rsidRPr="00202DD5">
        <w:rPr>
          <w:rFonts w:cstheme="minorHAnsi"/>
          <w:sz w:val="22"/>
          <w:szCs w:val="22"/>
        </w:rPr>
        <w:t xml:space="preserve"> Trial team using the following contact details:</w:t>
      </w:r>
    </w:p>
    <w:p w14:paraId="1C9B690C" w14:textId="77777777" w:rsidR="008B43C3" w:rsidRPr="00202DD5" w:rsidRDefault="008B43C3" w:rsidP="008B43C3">
      <w:pPr>
        <w:rPr>
          <w:rFonts w:cstheme="minorHAnsi"/>
          <w:sz w:val="22"/>
          <w:szCs w:val="22"/>
        </w:rPr>
      </w:pPr>
      <w:r w:rsidRPr="00202DD5">
        <w:rPr>
          <w:rFonts w:cstheme="minorHAnsi"/>
          <w:sz w:val="22"/>
          <w:szCs w:val="22"/>
        </w:rPr>
        <w:t xml:space="preserve">Name: The </w:t>
      </w:r>
      <w:proofErr w:type="spellStart"/>
      <w:r w:rsidRPr="00202DD5">
        <w:rPr>
          <w:rFonts w:cstheme="minorHAnsi"/>
          <w:b/>
          <w:bCs/>
          <w:color w:val="CC0066"/>
          <w:sz w:val="22"/>
          <w:szCs w:val="22"/>
        </w:rPr>
        <w:t>Sep</w:t>
      </w:r>
      <w:r w:rsidRPr="00202DD5">
        <w:rPr>
          <w:rFonts w:cstheme="minorHAnsi"/>
          <w:b/>
          <w:bCs/>
          <w:sz w:val="22"/>
          <w:szCs w:val="22"/>
        </w:rPr>
        <w:t>TiC</w:t>
      </w:r>
      <w:proofErr w:type="spellEnd"/>
      <w:r w:rsidRPr="00202DD5">
        <w:rPr>
          <w:rFonts w:cstheme="minorHAnsi"/>
          <w:sz w:val="22"/>
          <w:szCs w:val="22"/>
        </w:rPr>
        <w:t xml:space="preserve"> Trial Team</w:t>
      </w:r>
    </w:p>
    <w:p w14:paraId="1119B506" w14:textId="77777777" w:rsidR="008B43C3" w:rsidRPr="00202DD5" w:rsidRDefault="008B43C3" w:rsidP="008B43C3">
      <w:pPr>
        <w:rPr>
          <w:rFonts w:cstheme="minorHAnsi"/>
          <w:sz w:val="22"/>
          <w:szCs w:val="22"/>
        </w:rPr>
      </w:pPr>
      <w:r w:rsidRPr="00202DD5">
        <w:rPr>
          <w:rFonts w:cstheme="minorHAnsi"/>
          <w:sz w:val="22"/>
          <w:szCs w:val="22"/>
        </w:rPr>
        <w:t>24hr Telephone: 0207 5949725</w:t>
      </w:r>
    </w:p>
    <w:p w14:paraId="22425B7B" w14:textId="77777777" w:rsidR="008B43C3" w:rsidRPr="00202DD5" w:rsidRDefault="008B43C3" w:rsidP="008B43C3">
      <w:pPr>
        <w:rPr>
          <w:rFonts w:cstheme="minorHAnsi"/>
          <w:sz w:val="22"/>
          <w:szCs w:val="22"/>
        </w:rPr>
      </w:pPr>
      <w:r w:rsidRPr="00202DD5">
        <w:rPr>
          <w:rFonts w:cstheme="minorHAnsi"/>
          <w:sz w:val="22"/>
          <w:szCs w:val="22"/>
        </w:rPr>
        <w:t xml:space="preserve">Email: </w:t>
      </w:r>
      <w:hyperlink r:id="rId12" w:history="1">
        <w:r w:rsidRPr="00202DD5">
          <w:rPr>
            <w:rStyle w:val="Hyperlink"/>
            <w:rFonts w:cstheme="minorHAnsi"/>
            <w:sz w:val="22"/>
            <w:szCs w:val="22"/>
          </w:rPr>
          <w:t>septic@imperial.ac.uk</w:t>
        </w:r>
      </w:hyperlink>
    </w:p>
    <w:p w14:paraId="66BC4F47" w14:textId="77777777" w:rsidR="008B43C3" w:rsidRPr="00202DD5" w:rsidRDefault="008B43C3" w:rsidP="008B43C3">
      <w:pPr>
        <w:rPr>
          <w:rFonts w:cstheme="minorHAnsi"/>
          <w:sz w:val="22"/>
          <w:szCs w:val="22"/>
        </w:rPr>
      </w:pPr>
      <w:r w:rsidRPr="00202DD5">
        <w:rPr>
          <w:rFonts w:cstheme="minorHAnsi"/>
          <w:sz w:val="22"/>
          <w:szCs w:val="22"/>
        </w:rPr>
        <w:t xml:space="preserve">Website: </w:t>
      </w:r>
      <w:hyperlink r:id="rId13" w:history="1">
        <w:r w:rsidRPr="00202DD5">
          <w:rPr>
            <w:rStyle w:val="Hyperlink"/>
            <w:rFonts w:cstheme="minorHAnsi"/>
            <w:sz w:val="22"/>
            <w:szCs w:val="22"/>
          </w:rPr>
          <w:t>www.septictrial.co.uk</w:t>
        </w:r>
      </w:hyperlink>
    </w:p>
    <w:p w14:paraId="613A4F93" w14:textId="77777777" w:rsidR="008B43C3" w:rsidRPr="00202DD5" w:rsidRDefault="008B43C3" w:rsidP="008B43C3">
      <w:pPr>
        <w:rPr>
          <w:rFonts w:cstheme="minorHAnsi"/>
          <w:sz w:val="22"/>
          <w:szCs w:val="22"/>
        </w:rPr>
      </w:pPr>
    </w:p>
    <w:p w14:paraId="150BB31D" w14:textId="77777777" w:rsidR="008B43C3" w:rsidRPr="00202DD5" w:rsidRDefault="008B43C3" w:rsidP="008B43C3">
      <w:pPr>
        <w:keepNext/>
        <w:rPr>
          <w:rFonts w:cstheme="minorHAnsi"/>
          <w:sz w:val="22"/>
          <w:szCs w:val="22"/>
        </w:rPr>
      </w:pPr>
      <w:r w:rsidRPr="00202DD5">
        <w:rPr>
          <w:rFonts w:cstheme="minorHAnsi"/>
          <w:sz w:val="22"/>
          <w:szCs w:val="22"/>
        </w:rPr>
        <w:t>Thank you very much for taking part in this study!</w:t>
      </w:r>
    </w:p>
    <w:p w14:paraId="7CE32AE9" w14:textId="77777777" w:rsidR="008B43C3" w:rsidRPr="00202DD5" w:rsidRDefault="008B43C3" w:rsidP="008B43C3">
      <w:pPr>
        <w:keepNext/>
        <w:rPr>
          <w:rFonts w:cstheme="minorHAnsi"/>
          <w:sz w:val="22"/>
          <w:szCs w:val="22"/>
        </w:rPr>
      </w:pPr>
    </w:p>
    <w:p w14:paraId="31F22282" w14:textId="77777777" w:rsidR="008B43C3" w:rsidRPr="00202DD5" w:rsidRDefault="008B43C3" w:rsidP="008B43C3">
      <w:pPr>
        <w:rPr>
          <w:rFonts w:cstheme="minorHAnsi"/>
          <w:sz w:val="22"/>
          <w:szCs w:val="22"/>
        </w:rPr>
      </w:pPr>
      <w:r w:rsidRPr="00202DD5">
        <w:rPr>
          <w:rFonts w:cstheme="minorHAnsi"/>
          <w:sz w:val="22"/>
          <w:szCs w:val="22"/>
        </w:rPr>
        <w:t>A copy of the written information and signed Informed Consent form will be given to you to keep.</w:t>
      </w:r>
    </w:p>
    <w:p w14:paraId="56AA72ED" w14:textId="77777777" w:rsidR="008B43C3" w:rsidRPr="00182F5E" w:rsidRDefault="008B43C3" w:rsidP="007E5A79">
      <w:pPr>
        <w:rPr>
          <w:rFonts w:cstheme="minorHAnsi"/>
          <w:sz w:val="22"/>
          <w:szCs w:val="22"/>
        </w:rPr>
      </w:pPr>
    </w:p>
    <w:p w14:paraId="1AD09EF5" w14:textId="77777777" w:rsidR="00951768" w:rsidRDefault="00951768" w:rsidP="007E5A79">
      <w:pPr>
        <w:rPr>
          <w:rFonts w:cstheme="minorHAnsi"/>
          <w:sz w:val="22"/>
          <w:szCs w:val="22"/>
        </w:rPr>
      </w:pPr>
    </w:p>
    <w:p w14:paraId="49C1A801" w14:textId="77777777" w:rsidR="00951768" w:rsidRPr="00F030B9" w:rsidRDefault="00951768" w:rsidP="007E5A79">
      <w:pPr>
        <w:rPr>
          <w:rFonts w:cstheme="minorHAnsi"/>
          <w:sz w:val="22"/>
          <w:szCs w:val="22"/>
        </w:rPr>
      </w:pPr>
    </w:p>
    <w:p w14:paraId="5D337CE1" w14:textId="32D545CB" w:rsidR="00A43234" w:rsidRPr="00984E7C" w:rsidRDefault="00A43234" w:rsidP="00A43234">
      <w:pPr>
        <w:spacing w:after="60" w:line="259" w:lineRule="auto"/>
        <w:jc w:val="center"/>
        <w:rPr>
          <w:rFonts w:cstheme="minorHAnsi"/>
          <w:b/>
          <w:sz w:val="28"/>
          <w:szCs w:val="28"/>
        </w:rPr>
      </w:pPr>
      <w:r w:rsidRPr="00984E7C">
        <w:rPr>
          <w:rFonts w:cstheme="minorHAnsi"/>
          <w:b/>
          <w:sz w:val="28"/>
          <w:szCs w:val="28"/>
        </w:rPr>
        <w:t>Consent Form for Participants Unable to Give Consent Themselves</w:t>
      </w:r>
    </w:p>
    <w:p w14:paraId="4F855741" w14:textId="0F39B8CF" w:rsidR="00ED57A3" w:rsidRPr="00984E7C" w:rsidRDefault="00ED57A3" w:rsidP="00BB53AA">
      <w:pPr>
        <w:spacing w:after="60"/>
        <w:jc w:val="center"/>
        <w:rPr>
          <w:rFonts w:cstheme="minorHAnsi"/>
          <w:sz w:val="28"/>
          <w:szCs w:val="28"/>
        </w:rPr>
      </w:pPr>
      <w:r w:rsidRPr="00984E7C">
        <w:rPr>
          <w:rFonts w:cstheme="minorHAnsi"/>
          <w:b/>
          <w:sz w:val="28"/>
          <w:szCs w:val="28"/>
        </w:rPr>
        <w:t xml:space="preserve">Full Title of Project: </w:t>
      </w:r>
      <w:r w:rsidRPr="00984E7C">
        <w:rPr>
          <w:rFonts w:cstheme="minorHAnsi"/>
          <w:sz w:val="28"/>
          <w:szCs w:val="28"/>
        </w:rPr>
        <w:t>Sepsis Trials in Critical Care -</w:t>
      </w:r>
      <w:r w:rsidR="006E6695" w:rsidRPr="00984E7C">
        <w:rPr>
          <w:rFonts w:cstheme="minorHAnsi"/>
          <w:sz w:val="28"/>
          <w:szCs w:val="28"/>
        </w:rPr>
        <w:t xml:space="preserve"> </w:t>
      </w:r>
      <w:proofErr w:type="spellStart"/>
      <w:r w:rsidR="00171ADA" w:rsidRPr="00984E7C">
        <w:rPr>
          <w:rFonts w:cstheme="minorHAnsi"/>
          <w:b/>
          <w:bCs/>
          <w:color w:val="CC0066"/>
          <w:sz w:val="28"/>
          <w:szCs w:val="28"/>
        </w:rPr>
        <w:t>S</w:t>
      </w:r>
      <w:r w:rsidR="00380398" w:rsidRPr="00984E7C">
        <w:rPr>
          <w:rFonts w:cstheme="minorHAnsi"/>
          <w:b/>
          <w:bCs/>
          <w:color w:val="CC0066"/>
          <w:sz w:val="28"/>
          <w:szCs w:val="28"/>
        </w:rPr>
        <w:t>ep</w:t>
      </w:r>
      <w:r w:rsidR="00380398" w:rsidRPr="00984E7C">
        <w:rPr>
          <w:rFonts w:cstheme="minorHAnsi"/>
          <w:b/>
          <w:bCs/>
          <w:sz w:val="28"/>
          <w:szCs w:val="28"/>
        </w:rPr>
        <w:t>TiC</w:t>
      </w:r>
      <w:proofErr w:type="spellEnd"/>
    </w:p>
    <w:p w14:paraId="49713E24" w14:textId="77777777" w:rsidR="00ED57A3" w:rsidRPr="00BB0F5B" w:rsidRDefault="00ED57A3" w:rsidP="00ED57A3">
      <w:pPr>
        <w:spacing w:after="60"/>
        <w:rPr>
          <w:rFonts w:cstheme="minorHAnsi"/>
          <w:b/>
        </w:rPr>
      </w:pPr>
    </w:p>
    <w:tbl>
      <w:tblPr>
        <w:tblStyle w:val="TableGrid"/>
        <w:tblW w:w="10485" w:type="dxa"/>
        <w:tblLook w:val="04A0" w:firstRow="1" w:lastRow="0" w:firstColumn="1" w:lastColumn="0" w:noHBand="0" w:noVBand="1"/>
      </w:tblPr>
      <w:tblGrid>
        <w:gridCol w:w="4505"/>
        <w:gridCol w:w="5980"/>
      </w:tblGrid>
      <w:tr w:rsidR="00ED57A3" w14:paraId="138E68F8" w14:textId="77777777" w:rsidTr="00467AF3">
        <w:tc>
          <w:tcPr>
            <w:tcW w:w="4505" w:type="dxa"/>
          </w:tcPr>
          <w:p w14:paraId="1869C9A4" w14:textId="48D659F8" w:rsidR="00ED57A3" w:rsidRPr="00E10B45" w:rsidRDefault="00D7743F" w:rsidP="002B4D90">
            <w:pPr>
              <w:spacing w:after="60"/>
              <w:rPr>
                <w:rFonts w:cstheme="minorHAnsi"/>
                <w:b/>
                <w:bCs/>
              </w:rPr>
            </w:pPr>
            <w:r>
              <w:rPr>
                <w:rFonts w:cstheme="minorHAnsi"/>
                <w:b/>
                <w:bCs/>
              </w:rPr>
              <w:t>Site</w:t>
            </w:r>
            <w:r w:rsidR="00ED57A3" w:rsidRPr="00E10B45">
              <w:rPr>
                <w:rFonts w:cstheme="minorHAnsi"/>
                <w:b/>
                <w:bCs/>
              </w:rPr>
              <w:t xml:space="preserve"> number: </w:t>
            </w:r>
          </w:p>
          <w:p w14:paraId="2D6954E6" w14:textId="77777777" w:rsidR="00ED57A3" w:rsidRPr="00E10B45" w:rsidRDefault="00ED57A3" w:rsidP="002B4D90">
            <w:pPr>
              <w:spacing w:after="60"/>
              <w:rPr>
                <w:rFonts w:cstheme="minorHAnsi"/>
                <w:b/>
                <w:bCs/>
              </w:rPr>
            </w:pPr>
          </w:p>
        </w:tc>
        <w:tc>
          <w:tcPr>
            <w:tcW w:w="5980" w:type="dxa"/>
          </w:tcPr>
          <w:p w14:paraId="3CEAB77F" w14:textId="77777777" w:rsidR="00ED57A3" w:rsidRDefault="00ED57A3" w:rsidP="002B4D90">
            <w:pPr>
              <w:spacing w:after="60"/>
              <w:rPr>
                <w:rFonts w:cstheme="minorHAnsi"/>
              </w:rPr>
            </w:pPr>
          </w:p>
        </w:tc>
      </w:tr>
      <w:tr w:rsidR="00ED57A3" w14:paraId="0FBD67D8" w14:textId="77777777" w:rsidTr="00467AF3">
        <w:tc>
          <w:tcPr>
            <w:tcW w:w="4505" w:type="dxa"/>
          </w:tcPr>
          <w:p w14:paraId="595D9FCC" w14:textId="5125E726" w:rsidR="00ED57A3" w:rsidRPr="00E10B45" w:rsidRDefault="00ED57A3" w:rsidP="002B4D90">
            <w:pPr>
              <w:spacing w:after="60"/>
              <w:rPr>
                <w:rFonts w:cstheme="minorHAnsi"/>
                <w:b/>
                <w:bCs/>
              </w:rPr>
            </w:pPr>
            <w:r w:rsidRPr="00E10B45">
              <w:rPr>
                <w:rFonts w:cstheme="minorHAnsi"/>
                <w:b/>
                <w:bCs/>
              </w:rPr>
              <w:t>Patient Number</w:t>
            </w:r>
            <w:r>
              <w:rPr>
                <w:rFonts w:cstheme="minorHAnsi"/>
                <w:b/>
                <w:bCs/>
              </w:rPr>
              <w:t>:</w:t>
            </w:r>
          </w:p>
          <w:p w14:paraId="77C84DAA" w14:textId="77777777" w:rsidR="00ED57A3" w:rsidRPr="00E10B45" w:rsidRDefault="00ED57A3" w:rsidP="002B4D90">
            <w:pPr>
              <w:spacing w:after="60"/>
              <w:rPr>
                <w:rFonts w:cstheme="minorHAnsi"/>
                <w:b/>
                <w:bCs/>
              </w:rPr>
            </w:pPr>
          </w:p>
        </w:tc>
        <w:tc>
          <w:tcPr>
            <w:tcW w:w="5980" w:type="dxa"/>
          </w:tcPr>
          <w:p w14:paraId="5A587CED" w14:textId="77777777" w:rsidR="00ED57A3" w:rsidRDefault="00ED57A3" w:rsidP="002B4D90">
            <w:pPr>
              <w:spacing w:after="60"/>
              <w:rPr>
                <w:rFonts w:cstheme="minorHAnsi"/>
              </w:rPr>
            </w:pPr>
          </w:p>
        </w:tc>
      </w:tr>
      <w:tr w:rsidR="00FF6F31" w14:paraId="44BD20DD" w14:textId="77777777" w:rsidTr="00467AF3">
        <w:tc>
          <w:tcPr>
            <w:tcW w:w="4505" w:type="dxa"/>
          </w:tcPr>
          <w:p w14:paraId="4F8D6C2B" w14:textId="3D5ED68F" w:rsidR="00FF6F31" w:rsidRPr="00E10B45" w:rsidRDefault="00FF6F31" w:rsidP="002B4D90">
            <w:pPr>
              <w:spacing w:after="60"/>
              <w:rPr>
                <w:rFonts w:cstheme="minorHAnsi"/>
                <w:b/>
                <w:bCs/>
              </w:rPr>
            </w:pPr>
            <w:r>
              <w:rPr>
                <w:rFonts w:cstheme="minorHAnsi"/>
                <w:b/>
                <w:bCs/>
              </w:rPr>
              <w:t xml:space="preserve">Patient </w:t>
            </w:r>
            <w:r w:rsidR="00B74BFD">
              <w:rPr>
                <w:rFonts w:cstheme="minorHAnsi"/>
                <w:b/>
                <w:bCs/>
              </w:rPr>
              <w:t>Name:</w:t>
            </w:r>
          </w:p>
        </w:tc>
        <w:tc>
          <w:tcPr>
            <w:tcW w:w="5980" w:type="dxa"/>
          </w:tcPr>
          <w:p w14:paraId="75DA3021" w14:textId="77777777" w:rsidR="00FF6F31" w:rsidRDefault="00FF6F31" w:rsidP="002B4D90">
            <w:pPr>
              <w:spacing w:after="60"/>
              <w:rPr>
                <w:rFonts w:cstheme="minorHAnsi"/>
              </w:rPr>
            </w:pPr>
          </w:p>
          <w:p w14:paraId="7F7BA02F" w14:textId="36A1BCF1" w:rsidR="00FF6F31" w:rsidRDefault="00FF6F31" w:rsidP="002B4D90">
            <w:pPr>
              <w:spacing w:after="60"/>
              <w:rPr>
                <w:rFonts w:cstheme="minorHAnsi"/>
              </w:rPr>
            </w:pPr>
          </w:p>
        </w:tc>
      </w:tr>
      <w:tr w:rsidR="00ED57A3" w14:paraId="2C02AD2D" w14:textId="77777777" w:rsidTr="00467AF3">
        <w:tc>
          <w:tcPr>
            <w:tcW w:w="4505" w:type="dxa"/>
          </w:tcPr>
          <w:p w14:paraId="7045717A" w14:textId="77777777" w:rsidR="00ED57A3" w:rsidRPr="00E10B45" w:rsidRDefault="00ED57A3" w:rsidP="002B4D90">
            <w:pPr>
              <w:spacing w:after="60"/>
              <w:rPr>
                <w:rFonts w:cstheme="minorHAnsi"/>
                <w:b/>
                <w:bCs/>
              </w:rPr>
            </w:pPr>
            <w:r w:rsidRPr="00E10B45">
              <w:rPr>
                <w:rFonts w:cstheme="minorHAnsi"/>
                <w:b/>
                <w:bCs/>
              </w:rPr>
              <w:t>Name of Principal Investigator</w:t>
            </w:r>
            <w:r>
              <w:rPr>
                <w:rFonts w:cstheme="minorHAnsi"/>
                <w:b/>
                <w:bCs/>
              </w:rPr>
              <w:t>:</w:t>
            </w:r>
          </w:p>
          <w:p w14:paraId="331F5560" w14:textId="77777777" w:rsidR="00ED57A3" w:rsidRPr="00E10B45" w:rsidRDefault="00ED57A3" w:rsidP="002B4D90">
            <w:pPr>
              <w:spacing w:after="60"/>
              <w:rPr>
                <w:rFonts w:cstheme="minorHAnsi"/>
                <w:b/>
                <w:bCs/>
              </w:rPr>
            </w:pPr>
          </w:p>
        </w:tc>
        <w:tc>
          <w:tcPr>
            <w:tcW w:w="5980" w:type="dxa"/>
          </w:tcPr>
          <w:p w14:paraId="541B07AF" w14:textId="77777777" w:rsidR="00ED57A3" w:rsidRDefault="00ED57A3" w:rsidP="002B4D90">
            <w:pPr>
              <w:spacing w:after="60"/>
              <w:rPr>
                <w:rFonts w:cstheme="minorHAnsi"/>
              </w:rPr>
            </w:pPr>
          </w:p>
        </w:tc>
      </w:tr>
    </w:tbl>
    <w:p w14:paraId="316ED47A" w14:textId="77777777" w:rsidR="00A43234" w:rsidRPr="00F030B9" w:rsidRDefault="00A43234" w:rsidP="00467AF3">
      <w:pPr>
        <w:spacing w:after="60"/>
        <w:ind w:left="7920" w:firstLine="720"/>
        <w:jc w:val="center"/>
        <w:rPr>
          <w:rFonts w:cstheme="minorHAnsi"/>
        </w:rPr>
      </w:pPr>
      <w:r w:rsidRPr="00F030B9">
        <w:rPr>
          <w:rFonts w:cstheme="minorHAnsi"/>
          <w:b/>
        </w:rPr>
        <w:t>Please initial box</w:t>
      </w:r>
    </w:p>
    <w:p w14:paraId="03DA1A40" w14:textId="36217179" w:rsidR="00A43234" w:rsidRPr="005B2D89" w:rsidRDefault="00A43234" w:rsidP="00A43234">
      <w:pPr>
        <w:spacing w:after="60"/>
        <w:rPr>
          <w:rFonts w:cstheme="minorHAnsi"/>
          <w:iCs/>
        </w:rPr>
      </w:pPr>
    </w:p>
    <w:tbl>
      <w:tblPr>
        <w:tblStyle w:val="TableGrid"/>
        <w:tblW w:w="10485" w:type="dxa"/>
        <w:tblLook w:val="04A0" w:firstRow="1" w:lastRow="0" w:firstColumn="1" w:lastColumn="0" w:noHBand="0" w:noVBand="1"/>
      </w:tblPr>
      <w:tblGrid>
        <w:gridCol w:w="8784"/>
        <w:gridCol w:w="1701"/>
      </w:tblGrid>
      <w:tr w:rsidR="00A43234" w:rsidRPr="00F030B9" w14:paraId="2AA5322A" w14:textId="77777777" w:rsidTr="489BBC9B">
        <w:tc>
          <w:tcPr>
            <w:tcW w:w="8784" w:type="dxa"/>
          </w:tcPr>
          <w:p w14:paraId="08CB63F5" w14:textId="1212ABEF" w:rsidR="00A43234" w:rsidRDefault="00A43234" w:rsidP="00A43234">
            <w:pPr>
              <w:pStyle w:val="ListParagraph"/>
              <w:numPr>
                <w:ilvl w:val="0"/>
                <w:numId w:val="1"/>
              </w:numPr>
              <w:tabs>
                <w:tab w:val="left" w:pos="360"/>
              </w:tabs>
              <w:spacing w:after="60"/>
              <w:rPr>
                <w:rFonts w:asciiTheme="minorHAnsi" w:hAnsiTheme="minorHAnsi" w:cstheme="minorHAnsi"/>
              </w:rPr>
            </w:pPr>
            <w:r w:rsidRPr="00F030B9">
              <w:rPr>
                <w:rFonts w:asciiTheme="minorHAnsi" w:hAnsiTheme="minorHAnsi" w:cstheme="minorHAnsi"/>
              </w:rPr>
              <w:t>I confirm that I have read and understand th</w:t>
            </w:r>
            <w:r w:rsidR="004F7F25" w:rsidRPr="00F030B9">
              <w:rPr>
                <w:rFonts w:asciiTheme="minorHAnsi" w:hAnsiTheme="minorHAnsi" w:cstheme="minorHAnsi"/>
              </w:rPr>
              <w:t xml:space="preserve">is document and have read/received </w:t>
            </w:r>
            <w:r w:rsidR="00B67B01" w:rsidRPr="00F030B9">
              <w:rPr>
                <w:rFonts w:asciiTheme="minorHAnsi" w:hAnsiTheme="minorHAnsi" w:cstheme="minorHAnsi"/>
              </w:rPr>
              <w:t xml:space="preserve">a copy of </w:t>
            </w:r>
            <w:r w:rsidR="004F7F25" w:rsidRPr="00F030B9">
              <w:rPr>
                <w:rFonts w:asciiTheme="minorHAnsi" w:hAnsiTheme="minorHAnsi" w:cstheme="minorHAnsi"/>
              </w:rPr>
              <w:t>th</w:t>
            </w:r>
            <w:r w:rsidR="00415F82" w:rsidRPr="00F030B9">
              <w:rPr>
                <w:rFonts w:asciiTheme="minorHAnsi" w:hAnsiTheme="minorHAnsi" w:cstheme="minorHAnsi"/>
              </w:rPr>
              <w:t>e</w:t>
            </w:r>
            <w:r w:rsidRPr="00F030B9">
              <w:rPr>
                <w:rFonts w:asciiTheme="minorHAnsi" w:hAnsiTheme="minorHAnsi" w:cstheme="minorHAnsi"/>
              </w:rPr>
              <w:t xml:space="preserve"> </w:t>
            </w:r>
            <w:r w:rsidR="004E2896">
              <w:rPr>
                <w:rFonts w:asciiTheme="minorHAnsi" w:hAnsiTheme="minorHAnsi" w:cstheme="minorHAnsi"/>
              </w:rPr>
              <w:t xml:space="preserve">appropriate </w:t>
            </w:r>
            <w:r w:rsidRPr="00F030B9">
              <w:rPr>
                <w:rFonts w:asciiTheme="minorHAnsi" w:hAnsiTheme="minorHAnsi" w:cstheme="minorHAnsi"/>
              </w:rPr>
              <w:t>pa</w:t>
            </w:r>
            <w:r w:rsidR="004E2896">
              <w:rPr>
                <w:rFonts w:asciiTheme="minorHAnsi" w:hAnsiTheme="minorHAnsi" w:cstheme="minorHAnsi"/>
              </w:rPr>
              <w:t>tient</w:t>
            </w:r>
            <w:r w:rsidRPr="00F030B9">
              <w:rPr>
                <w:rFonts w:asciiTheme="minorHAnsi" w:hAnsiTheme="minorHAnsi" w:cstheme="minorHAnsi"/>
              </w:rPr>
              <w:t xml:space="preserve"> information sheet</w:t>
            </w:r>
            <w:r w:rsidR="00D139CE">
              <w:rPr>
                <w:rFonts w:asciiTheme="minorHAnsi" w:hAnsiTheme="minorHAnsi" w:cstheme="minorHAnsi"/>
              </w:rPr>
              <w:t xml:space="preserve"> and privacy notice</w:t>
            </w:r>
            <w:r w:rsidRPr="00F030B9">
              <w:rPr>
                <w:rFonts w:asciiTheme="minorHAnsi" w:hAnsiTheme="minorHAnsi" w:cstheme="minorHAnsi"/>
              </w:rPr>
              <w:t xml:space="preserve"> </w:t>
            </w:r>
            <w:r w:rsidR="004E2896">
              <w:rPr>
                <w:rFonts w:asciiTheme="minorHAnsi" w:hAnsiTheme="minorHAnsi" w:cstheme="minorHAnsi"/>
              </w:rPr>
              <w:t xml:space="preserve">for </w:t>
            </w:r>
            <w:proofErr w:type="spellStart"/>
            <w:proofErr w:type="gramStart"/>
            <w:r w:rsidR="000F7E94" w:rsidRPr="00380398">
              <w:rPr>
                <w:rFonts w:asciiTheme="minorHAnsi" w:hAnsiTheme="minorHAnsi" w:cstheme="minorHAnsi"/>
                <w:b/>
                <w:bCs/>
                <w:color w:val="CC0066"/>
              </w:rPr>
              <w:t>Se</w:t>
            </w:r>
            <w:r w:rsidR="009A0431" w:rsidRPr="00380398">
              <w:rPr>
                <w:rFonts w:asciiTheme="minorHAnsi" w:hAnsiTheme="minorHAnsi" w:cstheme="minorHAnsi"/>
                <w:b/>
                <w:bCs/>
                <w:color w:val="CC0066"/>
              </w:rPr>
              <w:t>p</w:t>
            </w:r>
            <w:r w:rsidR="009A0431" w:rsidRPr="00380398">
              <w:rPr>
                <w:rFonts w:asciiTheme="minorHAnsi" w:hAnsiTheme="minorHAnsi" w:cstheme="minorHAnsi"/>
                <w:b/>
                <w:bCs/>
              </w:rPr>
              <w:t>T</w:t>
            </w:r>
            <w:r w:rsidR="00467AF3" w:rsidRPr="00380398">
              <w:rPr>
                <w:rFonts w:asciiTheme="minorHAnsi" w:hAnsiTheme="minorHAnsi" w:cstheme="minorHAnsi"/>
                <w:b/>
                <w:bCs/>
              </w:rPr>
              <w:t>i</w:t>
            </w:r>
            <w:r w:rsidR="009A0431" w:rsidRPr="00380398">
              <w:rPr>
                <w:rFonts w:asciiTheme="minorHAnsi" w:hAnsiTheme="minorHAnsi" w:cstheme="minorHAnsi"/>
                <w:b/>
                <w:bCs/>
              </w:rPr>
              <w:t>C</w:t>
            </w:r>
            <w:proofErr w:type="spellEnd"/>
            <w:proofErr w:type="gramEnd"/>
            <w:r w:rsidR="009A0431" w:rsidRPr="00F030B9">
              <w:rPr>
                <w:rFonts w:asciiTheme="minorHAnsi" w:hAnsiTheme="minorHAnsi" w:cstheme="minorHAnsi"/>
              </w:rPr>
              <w:t xml:space="preserve"> </w:t>
            </w:r>
          </w:p>
          <w:p w14:paraId="612DB921" w14:textId="640AAE3E" w:rsidR="00312B27" w:rsidRPr="00F030B9" w:rsidRDefault="00312B27" w:rsidP="00312B27">
            <w:pPr>
              <w:pStyle w:val="ListParagraph"/>
              <w:tabs>
                <w:tab w:val="left" w:pos="360"/>
              </w:tabs>
              <w:spacing w:after="60"/>
              <w:rPr>
                <w:rFonts w:asciiTheme="minorHAnsi" w:hAnsiTheme="minorHAnsi" w:cstheme="minorHAnsi"/>
              </w:rPr>
            </w:pPr>
          </w:p>
        </w:tc>
        <w:tc>
          <w:tcPr>
            <w:tcW w:w="1701" w:type="dxa"/>
          </w:tcPr>
          <w:p w14:paraId="32240373" w14:textId="77777777" w:rsidR="00A43234" w:rsidRPr="00F030B9" w:rsidRDefault="00A43234" w:rsidP="002B4D90">
            <w:pPr>
              <w:spacing w:after="60"/>
              <w:rPr>
                <w:rFonts w:cstheme="minorHAnsi"/>
              </w:rPr>
            </w:pPr>
          </w:p>
        </w:tc>
      </w:tr>
      <w:tr w:rsidR="00E80256" w:rsidRPr="00F030B9" w14:paraId="7F18CB03" w14:textId="77777777" w:rsidTr="489BBC9B">
        <w:tc>
          <w:tcPr>
            <w:tcW w:w="8784" w:type="dxa"/>
          </w:tcPr>
          <w:p w14:paraId="22801E71" w14:textId="6C54B444" w:rsidR="00AB185A" w:rsidRDefault="002A0A0E" w:rsidP="007C7926">
            <w:pPr>
              <w:pStyle w:val="ListParagraph"/>
              <w:numPr>
                <w:ilvl w:val="0"/>
                <w:numId w:val="1"/>
              </w:numPr>
              <w:spacing w:after="60"/>
              <w:rPr>
                <w:rFonts w:asciiTheme="minorHAnsi" w:hAnsiTheme="minorHAnsi" w:cstheme="minorHAnsi"/>
              </w:rPr>
            </w:pPr>
            <w:bookmarkStart w:id="0" w:name="_Hlk129864937"/>
            <w:r w:rsidRPr="00F030B9">
              <w:rPr>
                <w:rFonts w:asciiTheme="minorHAnsi" w:hAnsiTheme="minorHAnsi" w:cstheme="minorHAnsi"/>
              </w:rPr>
              <w:t xml:space="preserve">I give </w:t>
            </w:r>
            <w:r w:rsidR="00EE4E1D">
              <w:rPr>
                <w:rFonts w:asciiTheme="minorHAnsi" w:hAnsiTheme="minorHAnsi" w:cstheme="minorHAnsi"/>
              </w:rPr>
              <w:t xml:space="preserve">consent </w:t>
            </w:r>
            <w:r w:rsidR="003C4464">
              <w:rPr>
                <w:rFonts w:asciiTheme="minorHAnsi" w:hAnsiTheme="minorHAnsi" w:cstheme="minorHAnsi"/>
              </w:rPr>
              <w:t xml:space="preserve">for my </w:t>
            </w:r>
            <w:r w:rsidR="00460762" w:rsidRPr="00F030B9">
              <w:rPr>
                <w:rFonts w:asciiTheme="minorHAnsi" w:hAnsiTheme="minorHAnsi" w:cstheme="minorHAnsi"/>
              </w:rPr>
              <w:t xml:space="preserve">relative/friend/partner </w:t>
            </w:r>
            <w:r w:rsidR="00F67309">
              <w:rPr>
                <w:rFonts w:asciiTheme="minorHAnsi" w:hAnsiTheme="minorHAnsi" w:cstheme="minorHAnsi"/>
              </w:rPr>
              <w:t>to participate in the following trials:</w:t>
            </w:r>
          </w:p>
          <w:p w14:paraId="55D8ADBB" w14:textId="617FF489" w:rsidR="008F56CE" w:rsidRDefault="008F56CE" w:rsidP="00AB185A">
            <w:pPr>
              <w:pStyle w:val="ListParagraph"/>
              <w:spacing w:after="60"/>
              <w:rPr>
                <w:rFonts w:asciiTheme="minorHAnsi" w:hAnsiTheme="minorHAnsi" w:cstheme="minorHAnsi"/>
              </w:rPr>
            </w:pPr>
          </w:p>
          <w:p w14:paraId="77DAA556" w14:textId="2CFB7862" w:rsidR="008F56CE" w:rsidRDefault="008F56CE" w:rsidP="00AB185A">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0" behindDoc="0" locked="0" layoutInCell="1" allowOverlap="1" wp14:anchorId="6D18F29B" wp14:editId="4E88F855">
                      <wp:simplePos x="0" y="0"/>
                      <wp:positionH relativeFrom="column">
                        <wp:posOffset>2620645</wp:posOffset>
                      </wp:positionH>
                      <wp:positionV relativeFrom="paragraph">
                        <wp:posOffset>67945</wp:posOffset>
                      </wp:positionV>
                      <wp:extent cx="303530" cy="222250"/>
                      <wp:effectExtent l="0" t="0" r="20320" b="2540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7BEED27B" w14:textId="4DAA9DB8" w:rsidR="008F56CE" w:rsidRDefault="008F56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8F29B" id="_x0000_t202" coordsize="21600,21600" o:spt="202" path="m,l,21600r21600,l21600,xe">
                      <v:stroke joinstyle="miter"/>
                      <v:path gradientshapeok="t" o:connecttype="rect"/>
                    </v:shapetype>
                    <v:shape id="Text Box 217" o:spid="_x0000_s1026" type="#_x0000_t202" style="position:absolute;left:0;text-align:left;margin-left:206.35pt;margin-top:5.35pt;width:23.9pt;height: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">
                      <v:textbox>
                        <w:txbxContent>
                          <w:p w14:paraId="7BEED27B" w14:textId="4DAA9DB8" w:rsidR="008F56CE" w:rsidRDefault="008F56CE"/>
                        </w:txbxContent>
                      </v:textbox>
                      <w10:wrap type="square"/>
                    </v:shape>
                  </w:pict>
                </mc:Fallback>
              </mc:AlternateContent>
            </w:r>
            <w:r w:rsidR="00F67309">
              <w:rPr>
                <w:rFonts w:asciiTheme="minorHAnsi" w:hAnsiTheme="minorHAnsi" w:cstheme="minorHAnsi"/>
              </w:rPr>
              <w:t>D</w:t>
            </w:r>
            <w:r w:rsidR="00620666">
              <w:rPr>
                <w:rFonts w:asciiTheme="minorHAnsi" w:hAnsiTheme="minorHAnsi" w:cstheme="minorHAnsi"/>
              </w:rPr>
              <w:t xml:space="preserve">iagnostic </w:t>
            </w:r>
            <w:r w:rsidR="005B2D89">
              <w:rPr>
                <w:rFonts w:asciiTheme="minorHAnsi" w:hAnsiTheme="minorHAnsi" w:cstheme="minorHAnsi"/>
              </w:rPr>
              <w:t xml:space="preserve">and </w:t>
            </w:r>
            <w:r w:rsidR="007C31ED">
              <w:rPr>
                <w:rFonts w:asciiTheme="minorHAnsi" w:hAnsiTheme="minorHAnsi" w:cstheme="minorHAnsi"/>
              </w:rPr>
              <w:t>Fluid Trial</w:t>
            </w:r>
            <w:r>
              <w:rPr>
                <w:rFonts w:asciiTheme="minorHAnsi" w:hAnsiTheme="minorHAnsi" w:cstheme="minorHAnsi"/>
              </w:rPr>
              <w:t xml:space="preserve"> </w:t>
            </w:r>
          </w:p>
          <w:p w14:paraId="14CE62D6" w14:textId="4646190C" w:rsidR="008F56CE" w:rsidRDefault="007C31ED" w:rsidP="00AB185A">
            <w:pPr>
              <w:pStyle w:val="ListParagraph"/>
              <w:spacing w:after="60"/>
              <w:rPr>
                <w:rFonts w:asciiTheme="minorHAnsi" w:hAnsiTheme="minorHAnsi" w:cstheme="minorHAnsi"/>
              </w:rPr>
            </w:pPr>
            <w:r>
              <w:rPr>
                <w:rFonts w:asciiTheme="minorHAnsi" w:hAnsiTheme="minorHAnsi" w:cstheme="minorHAnsi"/>
              </w:rPr>
              <w:t xml:space="preserve"> </w:t>
            </w:r>
          </w:p>
          <w:p w14:paraId="36B349E1" w14:textId="089483D3" w:rsidR="00AF2A60" w:rsidRDefault="008F56CE" w:rsidP="00AB185A">
            <w:pPr>
              <w:pStyle w:val="ListParagraph"/>
              <w:spacing w:after="60"/>
              <w:rPr>
                <w:rFonts w:asciiTheme="minorHAnsi" w:hAnsiTheme="minorHAnsi" w:cstheme="minorHAnsi"/>
              </w:rPr>
            </w:pPr>
            <w:r w:rsidRPr="008F56CE">
              <w:rPr>
                <w:rFonts w:asciiTheme="minorHAnsi" w:hAnsiTheme="minorHAnsi" w:cstheme="minorHAnsi"/>
                <w:noProof/>
              </w:rPr>
              <mc:AlternateContent>
                <mc:Choice Requires="wps">
                  <w:drawing>
                    <wp:anchor distT="45720" distB="45720" distL="114300" distR="114300" simplePos="0" relativeHeight="251658241" behindDoc="0" locked="0" layoutInCell="1" allowOverlap="1" wp14:anchorId="3E21029F" wp14:editId="6D7FC9CC">
                      <wp:simplePos x="0" y="0"/>
                      <wp:positionH relativeFrom="column">
                        <wp:posOffset>2622550</wp:posOffset>
                      </wp:positionH>
                      <wp:positionV relativeFrom="paragraph">
                        <wp:posOffset>39370</wp:posOffset>
                      </wp:positionV>
                      <wp:extent cx="303530" cy="222250"/>
                      <wp:effectExtent l="0" t="0" r="20320" b="254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530" cy="222250"/>
                              </a:xfrm>
                              <a:prstGeom prst="rect">
                                <a:avLst/>
                              </a:prstGeom>
                              <a:solidFill>
                                <a:srgbClr val="FFFFFF"/>
                              </a:solidFill>
                              <a:ln w="9525">
                                <a:solidFill>
                                  <a:srgbClr val="000000"/>
                                </a:solidFill>
                                <a:miter lim="800000"/>
                                <a:headEnd/>
                                <a:tailEnd/>
                              </a:ln>
                            </wps:spPr>
                            <wps:txbx>
                              <w:txbxContent>
                                <w:p w14:paraId="2EAD5EA5" w14:textId="77777777" w:rsidR="008F56CE" w:rsidRDefault="008F56CE" w:rsidP="008F56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1029F" id="Text Box 1" o:spid="_x0000_s1027" type="#_x0000_t202" style="position:absolute;left:0;text-align:left;margin-left:206.5pt;margin-top:3.1pt;width:23.9pt;height:17.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">
                      <v:textbox>
                        <w:txbxContent>
                          <w:p w14:paraId="2EAD5EA5" w14:textId="77777777" w:rsidR="008F56CE" w:rsidRDefault="008F56CE" w:rsidP="008F56CE"/>
                        </w:txbxContent>
                      </v:textbox>
                      <w10:wrap type="square"/>
                    </v:shape>
                  </w:pict>
                </mc:Fallback>
              </mc:AlternateContent>
            </w:r>
            <w:r w:rsidR="007C31ED">
              <w:rPr>
                <w:rFonts w:asciiTheme="minorHAnsi" w:hAnsiTheme="minorHAnsi" w:cstheme="minorHAnsi"/>
              </w:rPr>
              <w:t>GM-CSF Trial</w:t>
            </w:r>
          </w:p>
          <w:bookmarkEnd w:id="0"/>
          <w:p w14:paraId="3DEAD6B2" w14:textId="0198C706" w:rsidR="00312B27" w:rsidRPr="00F030B9" w:rsidRDefault="00312B27" w:rsidP="008F56CE">
            <w:pPr>
              <w:pStyle w:val="ListParagraph"/>
              <w:spacing w:after="60"/>
              <w:rPr>
                <w:rFonts w:asciiTheme="minorHAnsi" w:hAnsiTheme="minorHAnsi" w:cstheme="minorHAnsi"/>
              </w:rPr>
            </w:pPr>
          </w:p>
        </w:tc>
        <w:tc>
          <w:tcPr>
            <w:tcW w:w="1701" w:type="dxa"/>
          </w:tcPr>
          <w:p w14:paraId="753B4D7E" w14:textId="77777777" w:rsidR="00E80256" w:rsidRPr="00F030B9" w:rsidRDefault="00E80256" w:rsidP="002B4D90">
            <w:pPr>
              <w:spacing w:after="60"/>
              <w:rPr>
                <w:rFonts w:cstheme="minorHAnsi"/>
              </w:rPr>
            </w:pPr>
          </w:p>
        </w:tc>
      </w:tr>
      <w:tr w:rsidR="00A41A2F" w:rsidRPr="00F030B9" w14:paraId="407F6436" w14:textId="77777777" w:rsidTr="489BBC9B">
        <w:tc>
          <w:tcPr>
            <w:tcW w:w="8784" w:type="dxa"/>
          </w:tcPr>
          <w:p w14:paraId="2E5B4568" w14:textId="77777777" w:rsidR="00262C12" w:rsidRDefault="00135723"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confirm </w:t>
            </w:r>
            <w:r w:rsidR="00414E65" w:rsidRPr="00F030B9">
              <w:rPr>
                <w:rFonts w:asciiTheme="minorHAnsi" w:hAnsiTheme="minorHAnsi" w:cstheme="minorHAnsi"/>
              </w:rPr>
              <w:t xml:space="preserve">that I understand the </w:t>
            </w:r>
            <w:proofErr w:type="spellStart"/>
            <w:r w:rsidR="00E17CCB" w:rsidRPr="00380398">
              <w:rPr>
                <w:rFonts w:asciiTheme="minorHAnsi" w:hAnsiTheme="minorHAnsi" w:cstheme="minorHAnsi"/>
                <w:b/>
                <w:bCs/>
                <w:color w:val="CC0066"/>
              </w:rPr>
              <w:t>Sep</w:t>
            </w:r>
            <w:r w:rsidR="00E17CCB" w:rsidRPr="00380398">
              <w:rPr>
                <w:rFonts w:asciiTheme="minorHAnsi" w:hAnsiTheme="minorHAnsi" w:cstheme="minorHAnsi"/>
                <w:b/>
                <w:bCs/>
              </w:rPr>
              <w:t>TiC</w:t>
            </w:r>
            <w:proofErr w:type="spellEnd"/>
            <w:r w:rsidR="00414E65" w:rsidRPr="00F030B9">
              <w:rPr>
                <w:rFonts w:asciiTheme="minorHAnsi" w:hAnsiTheme="minorHAnsi" w:cstheme="minorHAnsi"/>
              </w:rPr>
              <w:t xml:space="preserve"> study </w:t>
            </w:r>
            <w:r w:rsidR="003766B3" w:rsidRPr="00F030B9">
              <w:rPr>
                <w:rFonts w:asciiTheme="minorHAnsi" w:hAnsiTheme="minorHAnsi" w:cstheme="minorHAnsi"/>
              </w:rPr>
              <w:t xml:space="preserve">and </w:t>
            </w:r>
            <w:r w:rsidRPr="00F030B9">
              <w:rPr>
                <w:rFonts w:asciiTheme="minorHAnsi" w:hAnsiTheme="minorHAnsi" w:cstheme="minorHAnsi"/>
              </w:rPr>
              <w:t>I</w:t>
            </w:r>
            <w:r w:rsidR="00A41A2F" w:rsidRPr="00F030B9">
              <w:rPr>
                <w:rFonts w:asciiTheme="minorHAnsi" w:hAnsiTheme="minorHAnsi" w:cstheme="minorHAnsi"/>
              </w:rPr>
              <w:t xml:space="preserve"> have had the opportunity to ask questions which have been answered fully.</w:t>
            </w:r>
          </w:p>
          <w:p w14:paraId="306FFED1" w14:textId="7578978F" w:rsidR="00312B27" w:rsidRPr="00F030B9" w:rsidRDefault="00312B27" w:rsidP="00312B27">
            <w:pPr>
              <w:pStyle w:val="ListParagraph"/>
              <w:spacing w:after="60"/>
              <w:rPr>
                <w:rFonts w:asciiTheme="minorHAnsi" w:hAnsiTheme="minorHAnsi" w:cstheme="minorHAnsi"/>
              </w:rPr>
            </w:pPr>
          </w:p>
        </w:tc>
        <w:tc>
          <w:tcPr>
            <w:tcW w:w="1701" w:type="dxa"/>
          </w:tcPr>
          <w:p w14:paraId="538F6E18" w14:textId="77777777" w:rsidR="00A41A2F" w:rsidRPr="00F030B9" w:rsidRDefault="00A41A2F" w:rsidP="002B4D90">
            <w:pPr>
              <w:spacing w:after="60"/>
              <w:rPr>
                <w:rFonts w:cstheme="minorHAnsi"/>
              </w:rPr>
            </w:pPr>
          </w:p>
        </w:tc>
      </w:tr>
      <w:tr w:rsidR="00A43234" w:rsidRPr="00F030B9" w14:paraId="588BB9B1" w14:textId="77777777" w:rsidTr="489BBC9B">
        <w:tc>
          <w:tcPr>
            <w:tcW w:w="8784" w:type="dxa"/>
          </w:tcPr>
          <w:p w14:paraId="6DDDF8D4" w14:textId="77777777" w:rsidR="00A43234" w:rsidRDefault="00A43234" w:rsidP="00A43234">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understand that I am giving this consent based on what I believe would be the person for whom I am providing consent’s wishes. In my opinion they would be willing to participate. </w:t>
            </w:r>
          </w:p>
          <w:p w14:paraId="1E823181" w14:textId="7E827561" w:rsidR="00312B27" w:rsidRPr="00F030B9" w:rsidRDefault="00312B27" w:rsidP="00312B27">
            <w:pPr>
              <w:pStyle w:val="ListParagraph"/>
              <w:spacing w:after="60"/>
              <w:rPr>
                <w:rFonts w:asciiTheme="minorHAnsi" w:hAnsiTheme="minorHAnsi" w:cstheme="minorHAnsi"/>
              </w:rPr>
            </w:pPr>
          </w:p>
        </w:tc>
        <w:tc>
          <w:tcPr>
            <w:tcW w:w="1701" w:type="dxa"/>
          </w:tcPr>
          <w:p w14:paraId="03B1D6D7" w14:textId="77777777" w:rsidR="00A43234" w:rsidRPr="00F030B9" w:rsidRDefault="00A43234" w:rsidP="002B4D90">
            <w:pPr>
              <w:spacing w:after="60"/>
              <w:rPr>
                <w:rFonts w:cstheme="minorHAnsi"/>
              </w:rPr>
            </w:pPr>
          </w:p>
        </w:tc>
      </w:tr>
      <w:tr w:rsidR="00734511" w:rsidRPr="00F030B9" w14:paraId="35A1B612" w14:textId="77777777" w:rsidTr="489BBC9B">
        <w:tc>
          <w:tcPr>
            <w:tcW w:w="8784" w:type="dxa"/>
          </w:tcPr>
          <w:p w14:paraId="0718C5D6" w14:textId="77777777" w:rsidR="00734511" w:rsidRDefault="00734511" w:rsidP="00734511">
            <w:pPr>
              <w:pStyle w:val="ListParagraph"/>
              <w:numPr>
                <w:ilvl w:val="0"/>
                <w:numId w:val="1"/>
              </w:numPr>
              <w:tabs>
                <w:tab w:val="left" w:pos="360"/>
              </w:tabs>
              <w:spacing w:after="60"/>
              <w:rPr>
                <w:rFonts w:asciiTheme="minorHAnsi" w:hAnsiTheme="minorHAnsi" w:cstheme="minorHAnsi"/>
              </w:rPr>
            </w:pPr>
            <w:r w:rsidRPr="00F030B9">
              <w:rPr>
                <w:rFonts w:asciiTheme="minorHAnsi" w:hAnsiTheme="minorHAnsi" w:cstheme="minorHAnsi"/>
              </w:rPr>
              <w:lastRenderedPageBreak/>
              <w:t>I understand that their participation is voluntary, and I or the person I am consenting for are free to withdraw at any time, without giving any reason and without any legal rights nor treatment / healthcare being affected.</w:t>
            </w:r>
          </w:p>
          <w:p w14:paraId="2878165B" w14:textId="77777777" w:rsidR="00734511" w:rsidRPr="00F030B9" w:rsidRDefault="00734511" w:rsidP="000219C4">
            <w:pPr>
              <w:pStyle w:val="ListParagraph"/>
              <w:spacing w:after="60"/>
              <w:rPr>
                <w:rFonts w:asciiTheme="minorHAnsi" w:hAnsiTheme="minorHAnsi" w:cstheme="minorHAnsi"/>
              </w:rPr>
            </w:pPr>
          </w:p>
        </w:tc>
        <w:tc>
          <w:tcPr>
            <w:tcW w:w="1701" w:type="dxa"/>
          </w:tcPr>
          <w:p w14:paraId="21FE58CF" w14:textId="77777777" w:rsidR="00734511" w:rsidRPr="00F030B9" w:rsidRDefault="00734511" w:rsidP="002B4D90">
            <w:pPr>
              <w:spacing w:after="60"/>
              <w:rPr>
                <w:rFonts w:cstheme="minorHAnsi"/>
              </w:rPr>
            </w:pPr>
          </w:p>
        </w:tc>
      </w:tr>
      <w:tr w:rsidR="00A43234" w:rsidRPr="00F030B9" w14:paraId="21C994AE" w14:textId="77777777" w:rsidTr="489BBC9B">
        <w:tc>
          <w:tcPr>
            <w:tcW w:w="8784" w:type="dxa"/>
          </w:tcPr>
          <w:p w14:paraId="4B8BF85D" w14:textId="5697B82D" w:rsidR="00262C12" w:rsidRDefault="00DD5E14"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understand that sections of any of my relative/friend/partner’s medical notes may be looked at by responsible individuals from Imperial College London, from </w:t>
            </w:r>
            <w:r w:rsidR="00B96302">
              <w:rPr>
                <w:rFonts w:asciiTheme="minorHAnsi" w:hAnsiTheme="minorHAnsi" w:cstheme="minorHAnsi"/>
              </w:rPr>
              <w:t xml:space="preserve">the </w:t>
            </w:r>
            <w:r w:rsidRPr="00F030B9">
              <w:rPr>
                <w:rFonts w:asciiTheme="minorHAnsi" w:hAnsiTheme="minorHAnsi" w:cstheme="minorHAnsi"/>
              </w:rPr>
              <w:t xml:space="preserve">NHS </w:t>
            </w:r>
            <w:r w:rsidR="00B96302">
              <w:rPr>
                <w:rFonts w:asciiTheme="minorHAnsi" w:hAnsiTheme="minorHAnsi" w:cstheme="minorHAnsi"/>
              </w:rPr>
              <w:t xml:space="preserve">Trust </w:t>
            </w:r>
            <w:r w:rsidRPr="00F030B9">
              <w:rPr>
                <w:rFonts w:asciiTheme="minorHAnsi" w:hAnsiTheme="minorHAnsi" w:cstheme="minorHAnsi"/>
              </w:rPr>
              <w:t xml:space="preserve">or from regulatory authorities where it is relevant to </w:t>
            </w:r>
            <w:r w:rsidR="002D4163">
              <w:rPr>
                <w:rFonts w:asciiTheme="minorHAnsi" w:hAnsiTheme="minorHAnsi" w:cstheme="minorHAnsi"/>
              </w:rPr>
              <w:t>the</w:t>
            </w:r>
            <w:r w:rsidR="00AE26B8">
              <w:rPr>
                <w:rFonts w:asciiTheme="minorHAnsi" w:hAnsiTheme="minorHAnsi" w:cstheme="minorHAnsi"/>
              </w:rPr>
              <w:t>ir</w:t>
            </w:r>
            <w:r w:rsidRPr="00F030B9">
              <w:rPr>
                <w:rFonts w:asciiTheme="minorHAnsi" w:hAnsiTheme="minorHAnsi" w:cstheme="minorHAnsi"/>
              </w:rPr>
              <w:t xml:space="preserve"> taking part in this research</w:t>
            </w:r>
            <w:r w:rsidR="0031158C">
              <w:rPr>
                <w:rFonts w:asciiTheme="minorHAnsi" w:hAnsiTheme="minorHAnsi" w:cstheme="minorHAnsi"/>
              </w:rPr>
              <w:t>.</w:t>
            </w:r>
          </w:p>
          <w:p w14:paraId="03FDA25C" w14:textId="779FE11C" w:rsidR="00312B27" w:rsidRPr="00F030B9" w:rsidRDefault="00312B27" w:rsidP="00312B27">
            <w:pPr>
              <w:pStyle w:val="ListParagraph"/>
              <w:spacing w:after="60"/>
              <w:rPr>
                <w:rFonts w:asciiTheme="minorHAnsi" w:hAnsiTheme="minorHAnsi" w:cstheme="minorHAnsi"/>
              </w:rPr>
            </w:pPr>
          </w:p>
        </w:tc>
        <w:tc>
          <w:tcPr>
            <w:tcW w:w="1701" w:type="dxa"/>
          </w:tcPr>
          <w:p w14:paraId="344A4F1B" w14:textId="77777777" w:rsidR="00A43234" w:rsidRPr="00F030B9" w:rsidRDefault="00A43234" w:rsidP="002B4D90">
            <w:pPr>
              <w:spacing w:after="60"/>
              <w:rPr>
                <w:rFonts w:cstheme="minorHAnsi"/>
              </w:rPr>
            </w:pPr>
          </w:p>
        </w:tc>
      </w:tr>
      <w:tr w:rsidR="00A43234" w:rsidRPr="00F030B9" w14:paraId="618730CE" w14:textId="77777777" w:rsidTr="489BBC9B">
        <w:tc>
          <w:tcPr>
            <w:tcW w:w="8784" w:type="dxa"/>
          </w:tcPr>
          <w:p w14:paraId="5593A08E" w14:textId="1673F671" w:rsidR="00262C12" w:rsidRDefault="00A43234" w:rsidP="0031158C">
            <w:pPr>
              <w:pStyle w:val="ListParagraph"/>
              <w:numPr>
                <w:ilvl w:val="0"/>
                <w:numId w:val="1"/>
              </w:numPr>
              <w:spacing w:after="60"/>
              <w:rPr>
                <w:rFonts w:asciiTheme="minorHAnsi" w:hAnsiTheme="minorHAnsi" w:cstheme="minorHAnsi"/>
              </w:rPr>
            </w:pPr>
            <w:r w:rsidRPr="00F030B9">
              <w:rPr>
                <w:rFonts w:asciiTheme="minorHAnsi" w:hAnsiTheme="minorHAnsi" w:cstheme="minorHAnsi"/>
              </w:rPr>
              <w:t>I give</w:t>
            </w:r>
            <w:r w:rsidR="000B7E67">
              <w:rPr>
                <w:rFonts w:asciiTheme="minorHAnsi" w:hAnsiTheme="minorHAnsi" w:cstheme="minorHAnsi"/>
              </w:rPr>
              <w:t xml:space="preserve"> </w:t>
            </w:r>
            <w:r w:rsidRPr="00F030B9">
              <w:rPr>
                <w:rFonts w:asciiTheme="minorHAnsi" w:hAnsiTheme="minorHAnsi" w:cstheme="minorHAnsi"/>
              </w:rPr>
              <w:t>consent for information collected about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w:t>
            </w:r>
          </w:p>
          <w:p w14:paraId="6AC821AA" w14:textId="6917EAB2" w:rsidR="00312B27" w:rsidRPr="00F030B9" w:rsidRDefault="00312B27" w:rsidP="00312B27">
            <w:pPr>
              <w:pStyle w:val="ListParagraph"/>
              <w:spacing w:after="60"/>
              <w:rPr>
                <w:rFonts w:asciiTheme="minorHAnsi" w:hAnsiTheme="minorHAnsi" w:cstheme="minorHAnsi"/>
              </w:rPr>
            </w:pPr>
          </w:p>
        </w:tc>
        <w:tc>
          <w:tcPr>
            <w:tcW w:w="1701" w:type="dxa"/>
          </w:tcPr>
          <w:p w14:paraId="1AC06248" w14:textId="77777777" w:rsidR="00A43234" w:rsidRPr="00F030B9" w:rsidRDefault="00A43234" w:rsidP="002B4D90">
            <w:pPr>
              <w:spacing w:after="60"/>
              <w:rPr>
                <w:rFonts w:cstheme="minorHAnsi"/>
              </w:rPr>
            </w:pPr>
          </w:p>
        </w:tc>
      </w:tr>
      <w:tr w:rsidR="00A43234" w:rsidRPr="00F030B9" w14:paraId="2EF685E5" w14:textId="77777777" w:rsidTr="489BBC9B">
        <w:tc>
          <w:tcPr>
            <w:tcW w:w="8784" w:type="dxa"/>
          </w:tcPr>
          <w:p w14:paraId="15FBBE11" w14:textId="78198FE3" w:rsidR="00312B27" w:rsidRDefault="00A43234" w:rsidP="0031158C">
            <w:pPr>
              <w:pStyle w:val="ListParagraph"/>
              <w:numPr>
                <w:ilvl w:val="0"/>
                <w:numId w:val="1"/>
              </w:numPr>
              <w:spacing w:after="60"/>
              <w:rPr>
                <w:rFonts w:asciiTheme="minorHAnsi" w:hAnsiTheme="minorHAnsi" w:cstheme="minorHAnsi"/>
              </w:rPr>
            </w:pPr>
            <w:r w:rsidRPr="00967AEB">
              <w:rPr>
                <w:rFonts w:asciiTheme="minorHAnsi" w:hAnsiTheme="minorHAnsi" w:cstheme="minorHAnsi"/>
              </w:rPr>
              <w:t>I give consent for samples (human tissue) collected about the person for whom I am giving consent to be used to support other research or in the development of a new test, medication, or treatment by an academic institution or commercial company in the future, including those outside of the United Kingdom (which Imperial has ensured will keep this information secure).</w:t>
            </w:r>
          </w:p>
          <w:p w14:paraId="1A684813" w14:textId="75A39567" w:rsidR="00262C12" w:rsidRPr="0031158C" w:rsidRDefault="00262C12" w:rsidP="00312B27">
            <w:pPr>
              <w:pStyle w:val="ListParagraph"/>
              <w:spacing w:after="60"/>
              <w:rPr>
                <w:rFonts w:asciiTheme="minorHAnsi" w:hAnsiTheme="minorHAnsi" w:cstheme="minorHAnsi"/>
              </w:rPr>
            </w:pPr>
          </w:p>
        </w:tc>
        <w:tc>
          <w:tcPr>
            <w:tcW w:w="1701" w:type="dxa"/>
          </w:tcPr>
          <w:p w14:paraId="2DA1B055" w14:textId="77777777" w:rsidR="00A43234" w:rsidRPr="00F030B9" w:rsidRDefault="00A43234" w:rsidP="002B4D90">
            <w:pPr>
              <w:spacing w:after="60"/>
              <w:rPr>
                <w:rFonts w:cstheme="minorHAnsi"/>
              </w:rPr>
            </w:pPr>
          </w:p>
        </w:tc>
      </w:tr>
      <w:tr w:rsidR="0012720C" w:rsidRPr="00F030B9" w14:paraId="43A6F8FE" w14:textId="77777777" w:rsidTr="489BBC9B">
        <w:tc>
          <w:tcPr>
            <w:tcW w:w="8784" w:type="dxa"/>
          </w:tcPr>
          <w:p w14:paraId="1A48A503" w14:textId="6AC3683C" w:rsidR="0012720C" w:rsidRPr="000219C4" w:rsidRDefault="0012720C">
            <w:pPr>
              <w:pStyle w:val="ListParagraph"/>
              <w:numPr>
                <w:ilvl w:val="0"/>
                <w:numId w:val="1"/>
              </w:numPr>
              <w:spacing w:after="60"/>
              <w:rPr>
                <w:rFonts w:asciiTheme="minorHAnsi" w:hAnsiTheme="minorHAnsi" w:cstheme="minorBidi"/>
              </w:rPr>
            </w:pPr>
            <w:r w:rsidRPr="489BBC9B">
              <w:rPr>
                <w:rFonts w:asciiTheme="minorHAnsi" w:hAnsiTheme="minorHAnsi" w:cstheme="minorBidi"/>
              </w:rPr>
              <w:t xml:space="preserve">I understand that tissue samples and / or data collected are a gift donated to Imperial College and that I or the person I am consenting for will not personally benefit financially if this research leads to an invention and/or the successful development of a new test, </w:t>
            </w:r>
            <w:proofErr w:type="gramStart"/>
            <w:r w:rsidR="00DB3AE3">
              <w:rPr>
                <w:rFonts w:asciiTheme="minorHAnsi" w:hAnsiTheme="minorHAnsi" w:cstheme="minorBidi"/>
              </w:rPr>
              <w:t>product</w:t>
            </w:r>
            <w:proofErr w:type="gramEnd"/>
            <w:r w:rsidR="00DB3AE3">
              <w:rPr>
                <w:rFonts w:asciiTheme="minorHAnsi" w:hAnsiTheme="minorHAnsi" w:cstheme="minorBidi"/>
              </w:rPr>
              <w:t xml:space="preserve"> or service.</w:t>
            </w:r>
          </w:p>
        </w:tc>
        <w:tc>
          <w:tcPr>
            <w:tcW w:w="1701" w:type="dxa"/>
          </w:tcPr>
          <w:p w14:paraId="6FEF1FE1" w14:textId="77777777" w:rsidR="0012720C" w:rsidRPr="00F030B9" w:rsidRDefault="0012720C" w:rsidP="00FF6F31">
            <w:pPr>
              <w:spacing w:after="60"/>
              <w:rPr>
                <w:rFonts w:cstheme="minorHAnsi"/>
              </w:rPr>
            </w:pPr>
          </w:p>
        </w:tc>
      </w:tr>
      <w:tr w:rsidR="00FF6F31" w:rsidRPr="00F030B9" w14:paraId="09D1A72F" w14:textId="77777777" w:rsidTr="489BBC9B">
        <w:tc>
          <w:tcPr>
            <w:tcW w:w="8784" w:type="dxa"/>
          </w:tcPr>
          <w:p w14:paraId="7169C4EA" w14:textId="21C53298" w:rsidR="00FF6F31" w:rsidRDefault="00FF6F31" w:rsidP="00FF6F31">
            <w:pPr>
              <w:pStyle w:val="ListParagraph"/>
              <w:numPr>
                <w:ilvl w:val="0"/>
                <w:numId w:val="1"/>
              </w:numPr>
              <w:spacing w:after="60"/>
              <w:rPr>
                <w:rFonts w:asciiTheme="minorHAnsi" w:hAnsiTheme="minorHAnsi" w:cstheme="minorHAnsi"/>
              </w:rPr>
            </w:pPr>
            <w:r w:rsidRPr="00D659A9">
              <w:rPr>
                <w:rFonts w:asciiTheme="minorHAnsi" w:hAnsiTheme="minorHAnsi" w:cstheme="minorHAnsi"/>
              </w:rPr>
              <w:t>I give consent to being contacted about the possibility</w:t>
            </w:r>
            <w:r w:rsidR="006D76E4">
              <w:rPr>
                <w:rFonts w:asciiTheme="minorHAnsi" w:hAnsiTheme="minorHAnsi" w:cstheme="minorHAnsi"/>
              </w:rPr>
              <w:t xml:space="preserve"> </w:t>
            </w:r>
            <w:r w:rsidR="00140D17">
              <w:rPr>
                <w:rFonts w:asciiTheme="minorHAnsi" w:hAnsiTheme="minorHAnsi" w:cstheme="minorHAnsi"/>
              </w:rPr>
              <w:t>of</w:t>
            </w:r>
            <w:r w:rsidR="006D76E4">
              <w:rPr>
                <w:rFonts w:asciiTheme="minorHAnsi" w:hAnsiTheme="minorHAnsi" w:cstheme="minorHAnsi"/>
              </w:rPr>
              <w:t xml:space="preserve"> my </w:t>
            </w:r>
            <w:r w:rsidR="00460762" w:rsidRPr="00F030B9">
              <w:rPr>
                <w:rFonts w:asciiTheme="minorHAnsi" w:hAnsiTheme="minorHAnsi" w:cstheme="minorHAnsi"/>
              </w:rPr>
              <w:t xml:space="preserve">relative/friend/partner </w:t>
            </w:r>
            <w:r w:rsidRPr="00D659A9">
              <w:rPr>
                <w:rFonts w:asciiTheme="minorHAnsi" w:hAnsiTheme="minorHAnsi" w:cstheme="minorHAnsi"/>
              </w:rPr>
              <w:t>to take part in other research studies.</w:t>
            </w:r>
          </w:p>
          <w:p w14:paraId="38216CD9" w14:textId="644620EB" w:rsidR="005B2D89" w:rsidRPr="00967AEB" w:rsidRDefault="005B2D89" w:rsidP="005B2D89">
            <w:pPr>
              <w:pStyle w:val="ListParagraph"/>
              <w:spacing w:after="60"/>
              <w:rPr>
                <w:rFonts w:asciiTheme="minorHAnsi" w:hAnsiTheme="minorHAnsi" w:cstheme="minorHAnsi"/>
              </w:rPr>
            </w:pPr>
          </w:p>
        </w:tc>
        <w:tc>
          <w:tcPr>
            <w:tcW w:w="1701" w:type="dxa"/>
          </w:tcPr>
          <w:p w14:paraId="75599C64" w14:textId="77777777" w:rsidR="00FF6F31" w:rsidRPr="00F030B9" w:rsidRDefault="00FF6F31" w:rsidP="00FF6F31">
            <w:pPr>
              <w:spacing w:after="60"/>
              <w:rPr>
                <w:rFonts w:cstheme="minorHAnsi"/>
              </w:rPr>
            </w:pPr>
          </w:p>
        </w:tc>
      </w:tr>
      <w:tr w:rsidR="00FF6F31" w:rsidRPr="00F030B9" w14:paraId="630F6E83" w14:textId="77777777" w:rsidTr="489BBC9B">
        <w:tc>
          <w:tcPr>
            <w:tcW w:w="8784" w:type="dxa"/>
          </w:tcPr>
          <w:p w14:paraId="722E1E6C" w14:textId="77777777" w:rsidR="00FF6F31" w:rsidRDefault="00FF6F31" w:rsidP="00FF6F31">
            <w:pPr>
              <w:pStyle w:val="ListParagraph"/>
              <w:numPr>
                <w:ilvl w:val="0"/>
                <w:numId w:val="1"/>
              </w:numPr>
              <w:spacing w:after="60"/>
              <w:rPr>
                <w:rFonts w:asciiTheme="minorHAnsi" w:hAnsiTheme="minorHAnsi" w:cstheme="minorHAnsi"/>
              </w:rPr>
            </w:pPr>
            <w:r w:rsidRPr="00F030B9">
              <w:rPr>
                <w:rFonts w:asciiTheme="minorHAnsi" w:hAnsiTheme="minorHAnsi" w:cstheme="minorHAnsi"/>
              </w:rPr>
              <w:t>I agree that the person for whom I am giving consent will override my consent on their behalf if or when they are able to give informed consent themselves.</w:t>
            </w:r>
          </w:p>
          <w:p w14:paraId="51E311DB" w14:textId="4017F566" w:rsidR="00FF6F31" w:rsidRPr="00F030B9" w:rsidRDefault="00FF6F31" w:rsidP="00FF6F31">
            <w:pPr>
              <w:pStyle w:val="ListParagraph"/>
              <w:spacing w:after="60"/>
              <w:rPr>
                <w:rFonts w:asciiTheme="minorHAnsi" w:hAnsiTheme="minorHAnsi" w:cstheme="minorHAnsi"/>
              </w:rPr>
            </w:pPr>
          </w:p>
        </w:tc>
        <w:tc>
          <w:tcPr>
            <w:tcW w:w="1701" w:type="dxa"/>
          </w:tcPr>
          <w:p w14:paraId="0F30ED61" w14:textId="77777777" w:rsidR="00FF6F31" w:rsidRPr="00F030B9" w:rsidRDefault="00FF6F31" w:rsidP="00FF6F31">
            <w:pPr>
              <w:spacing w:after="60"/>
              <w:rPr>
                <w:rFonts w:cstheme="minorHAnsi"/>
              </w:rPr>
            </w:pPr>
          </w:p>
        </w:tc>
      </w:tr>
      <w:tr w:rsidR="009F08E5" w:rsidRPr="00F030B9" w14:paraId="7EAA978F" w14:textId="77777777" w:rsidTr="489BBC9B">
        <w:tc>
          <w:tcPr>
            <w:tcW w:w="8784" w:type="dxa"/>
          </w:tcPr>
          <w:p w14:paraId="1F16D445" w14:textId="2532BA20" w:rsidR="009F08E5" w:rsidRPr="000219C4" w:rsidRDefault="009933E8" w:rsidP="009933E8">
            <w:pPr>
              <w:pStyle w:val="ListParagraph"/>
              <w:numPr>
                <w:ilvl w:val="0"/>
                <w:numId w:val="1"/>
              </w:numPr>
              <w:rPr>
                <w:rFonts w:asciiTheme="minorHAnsi" w:eastAsiaTheme="minorEastAsia" w:hAnsiTheme="minorHAnsi" w:cstheme="minorHAnsi"/>
                <w:lang w:val="en-US"/>
              </w:rPr>
            </w:pPr>
            <w:r w:rsidRPr="00D942B8">
              <w:rPr>
                <w:rFonts w:asciiTheme="minorHAnsi" w:eastAsia="Calibri" w:hAnsiTheme="minorHAnsi" w:cstheme="minorHAnsi"/>
                <w:lang w:val="en-US"/>
              </w:rPr>
              <w:t xml:space="preserve">I consent to allow </w:t>
            </w:r>
            <w:r>
              <w:rPr>
                <w:rFonts w:asciiTheme="minorHAnsi" w:eastAsia="Calibri" w:hAnsiTheme="minorHAnsi" w:cstheme="minorHAnsi"/>
                <w:lang w:val="en-US"/>
              </w:rPr>
              <w:t xml:space="preserve">the use of data already collected by my </w:t>
            </w:r>
            <w:r w:rsidR="00D643B8" w:rsidRPr="00F030B9">
              <w:rPr>
                <w:rFonts w:asciiTheme="minorHAnsi" w:hAnsiTheme="minorHAnsi" w:cstheme="minorHAnsi"/>
              </w:rPr>
              <w:t xml:space="preserve">relative/friend/partner </w:t>
            </w:r>
            <w:r>
              <w:rPr>
                <w:rFonts w:asciiTheme="minorHAnsi" w:eastAsia="Calibri" w:hAnsiTheme="minorHAnsi" w:cstheme="minorHAnsi"/>
                <w:lang w:val="en-US"/>
              </w:rPr>
              <w:t xml:space="preserve">in the trial, as well as ongoing data collection and </w:t>
            </w:r>
            <w:r w:rsidRPr="00D942B8">
              <w:rPr>
                <w:rFonts w:asciiTheme="minorHAnsi" w:eastAsia="Calibri" w:hAnsiTheme="minorHAnsi" w:cstheme="minorHAnsi"/>
                <w:lang w:val="en-US"/>
              </w:rPr>
              <w:t xml:space="preserve">follow up information to be obtained from my </w:t>
            </w:r>
            <w:r>
              <w:rPr>
                <w:rFonts w:asciiTheme="minorHAnsi" w:eastAsia="Calibri" w:hAnsiTheme="minorHAnsi" w:cstheme="minorHAnsi"/>
                <w:lang w:val="en-US"/>
              </w:rPr>
              <w:t xml:space="preserve">friend/relative’s </w:t>
            </w:r>
            <w:r w:rsidRPr="00D942B8">
              <w:rPr>
                <w:rFonts w:asciiTheme="minorHAnsi" w:eastAsia="Calibri" w:hAnsiTheme="minorHAnsi" w:cstheme="minorHAnsi"/>
                <w:lang w:val="en-US"/>
              </w:rPr>
              <w:t xml:space="preserve">medical records at 3, 6 months and 12 months after </w:t>
            </w:r>
            <w:r>
              <w:rPr>
                <w:rFonts w:asciiTheme="minorHAnsi" w:eastAsia="Calibri" w:hAnsiTheme="minorHAnsi" w:cstheme="minorHAnsi"/>
                <w:lang w:val="en-US"/>
              </w:rPr>
              <w:t>their</w:t>
            </w:r>
            <w:r w:rsidRPr="00D942B8">
              <w:rPr>
                <w:rFonts w:asciiTheme="minorHAnsi" w:eastAsia="Calibri" w:hAnsiTheme="minorHAnsi" w:cstheme="minorHAnsi"/>
                <w:lang w:val="en-US"/>
              </w:rPr>
              <w:t xml:space="preserve"> inclusion</w:t>
            </w:r>
            <w:r w:rsidR="008A74FA">
              <w:rPr>
                <w:rFonts w:asciiTheme="minorHAnsi" w:eastAsia="Calibri" w:hAnsiTheme="minorHAnsi" w:cstheme="minorHAnsi"/>
                <w:lang w:val="en-US"/>
              </w:rPr>
              <w:t>.</w:t>
            </w:r>
          </w:p>
          <w:p w14:paraId="183A3E28" w14:textId="4C136502" w:rsidR="009933E8" w:rsidRPr="000219C4" w:rsidRDefault="009933E8" w:rsidP="000219C4">
            <w:pPr>
              <w:pStyle w:val="ListParagraph"/>
              <w:rPr>
                <w:rFonts w:asciiTheme="minorHAnsi" w:eastAsiaTheme="minorEastAsia" w:hAnsiTheme="minorHAnsi" w:cstheme="minorHAnsi"/>
                <w:lang w:val="en-US"/>
              </w:rPr>
            </w:pPr>
          </w:p>
        </w:tc>
        <w:tc>
          <w:tcPr>
            <w:tcW w:w="1701" w:type="dxa"/>
          </w:tcPr>
          <w:p w14:paraId="0D6F3756" w14:textId="77777777" w:rsidR="009F08E5" w:rsidRPr="00F030B9" w:rsidRDefault="009F08E5" w:rsidP="00FF6F31">
            <w:pPr>
              <w:spacing w:after="60"/>
              <w:rPr>
                <w:rFonts w:cstheme="minorHAnsi"/>
              </w:rPr>
            </w:pPr>
          </w:p>
        </w:tc>
      </w:tr>
      <w:tr w:rsidR="00FF6F31" w:rsidRPr="00F030B9" w14:paraId="0A0E201D" w14:textId="77777777" w:rsidTr="489BBC9B">
        <w:tc>
          <w:tcPr>
            <w:tcW w:w="8784" w:type="dxa"/>
          </w:tcPr>
          <w:p w14:paraId="5B559ABB" w14:textId="7BA7935C" w:rsidR="00FF6F31" w:rsidRDefault="00FF6F31" w:rsidP="00FF6F31">
            <w:pPr>
              <w:pStyle w:val="ListParagraph"/>
              <w:numPr>
                <w:ilvl w:val="0"/>
                <w:numId w:val="1"/>
              </w:numPr>
              <w:spacing w:after="60"/>
              <w:rPr>
                <w:rFonts w:asciiTheme="minorHAnsi" w:hAnsiTheme="minorHAnsi" w:cstheme="minorBidi"/>
              </w:rPr>
            </w:pPr>
            <w:r w:rsidRPr="489BBC9B">
              <w:rPr>
                <w:rFonts w:asciiTheme="minorHAnsi" w:eastAsia="Calibri" w:hAnsiTheme="minorHAnsi" w:cstheme="minorBidi"/>
                <w:lang w:val="en-US"/>
              </w:rPr>
              <w:t xml:space="preserve">I agree </w:t>
            </w:r>
            <w:r w:rsidRPr="489BBC9B">
              <w:rPr>
                <w:rFonts w:asciiTheme="minorHAnsi" w:hAnsiTheme="minorHAnsi" w:cstheme="minorBidi"/>
              </w:rPr>
              <w:t>that the medical records of the person for whom I am giving consent and other personal data generated during the study may be examined by representatives of the sponsor (Imperial College London), by people working on behalf of the sponsor, and by representatives of Regulatory authorities, ICNARC</w:t>
            </w:r>
            <w:r w:rsidR="00C351C5">
              <w:rPr>
                <w:rFonts w:asciiTheme="minorHAnsi" w:hAnsiTheme="minorHAnsi" w:cstheme="minorBidi"/>
              </w:rPr>
              <w:t xml:space="preserve">, </w:t>
            </w:r>
            <w:r w:rsidRPr="489BBC9B">
              <w:rPr>
                <w:rFonts w:asciiTheme="minorHAnsi" w:hAnsiTheme="minorHAnsi" w:cstheme="minorBidi"/>
              </w:rPr>
              <w:t xml:space="preserve">NHS Digital </w:t>
            </w:r>
            <w:r w:rsidR="00C351C5">
              <w:rPr>
                <w:rFonts w:asciiTheme="minorHAnsi" w:hAnsiTheme="minorHAnsi" w:cstheme="minorBidi"/>
              </w:rPr>
              <w:t xml:space="preserve">and SICSAG </w:t>
            </w:r>
            <w:r w:rsidRPr="489BBC9B">
              <w:rPr>
                <w:rFonts w:asciiTheme="minorHAnsi" w:hAnsiTheme="minorHAnsi" w:cstheme="minorBidi"/>
              </w:rPr>
              <w:t xml:space="preserve">where it is relevant to my </w:t>
            </w:r>
            <w:r w:rsidR="0062643D" w:rsidRPr="00F030B9">
              <w:rPr>
                <w:rFonts w:asciiTheme="minorHAnsi" w:hAnsiTheme="minorHAnsi" w:cstheme="minorHAnsi"/>
              </w:rPr>
              <w:t xml:space="preserve">relative/friend/partner </w:t>
            </w:r>
            <w:r w:rsidRPr="489BBC9B">
              <w:rPr>
                <w:rFonts w:asciiTheme="minorHAnsi" w:hAnsiTheme="minorHAnsi" w:cstheme="minorBidi"/>
              </w:rPr>
              <w:t>taking part in this research.</w:t>
            </w:r>
          </w:p>
          <w:p w14:paraId="30D0D939" w14:textId="6E52034D" w:rsidR="00FF6F31" w:rsidRPr="00F030B9" w:rsidRDefault="00FF6F31" w:rsidP="00FF6F31">
            <w:pPr>
              <w:pStyle w:val="ListParagraph"/>
              <w:spacing w:after="60"/>
              <w:rPr>
                <w:rFonts w:asciiTheme="minorHAnsi" w:hAnsiTheme="minorHAnsi" w:cstheme="minorBidi"/>
              </w:rPr>
            </w:pPr>
          </w:p>
        </w:tc>
        <w:tc>
          <w:tcPr>
            <w:tcW w:w="1701" w:type="dxa"/>
          </w:tcPr>
          <w:p w14:paraId="572A3A5F" w14:textId="77777777" w:rsidR="00FF6F31" w:rsidRPr="00F030B9" w:rsidRDefault="00FF6F31" w:rsidP="00FF6F31">
            <w:pPr>
              <w:spacing w:after="60"/>
              <w:rPr>
                <w:rFonts w:cstheme="minorHAnsi"/>
              </w:rPr>
            </w:pPr>
          </w:p>
        </w:tc>
      </w:tr>
      <w:tr w:rsidR="00FF6F31" w:rsidRPr="00F030B9" w14:paraId="4BE9B1D6" w14:textId="77777777" w:rsidTr="489BBC9B">
        <w:tc>
          <w:tcPr>
            <w:tcW w:w="8784" w:type="dxa"/>
          </w:tcPr>
          <w:p w14:paraId="413B35C7" w14:textId="0371A4C8" w:rsidR="00FF6F31" w:rsidRPr="000219C4" w:rsidRDefault="00FF6F31" w:rsidP="000219C4">
            <w:pPr>
              <w:pStyle w:val="ListParagraph"/>
              <w:numPr>
                <w:ilvl w:val="0"/>
                <w:numId w:val="1"/>
              </w:numPr>
              <w:rPr>
                <w:rFonts w:asciiTheme="minorHAnsi" w:eastAsia="Calibri" w:hAnsiTheme="minorHAnsi" w:cstheme="minorHAnsi"/>
                <w:lang w:val="en-US"/>
              </w:rPr>
            </w:pPr>
            <w:r w:rsidRPr="000219C4">
              <w:rPr>
                <w:rFonts w:asciiTheme="minorHAnsi" w:hAnsiTheme="minorHAnsi" w:cstheme="minorHAnsi"/>
              </w:rPr>
              <w:t>I agree to my</w:t>
            </w:r>
            <w:r w:rsidR="00A95B99">
              <w:rPr>
                <w:rFonts w:asciiTheme="minorHAnsi" w:hAnsiTheme="minorHAnsi" w:cstheme="minorHAnsi"/>
              </w:rPr>
              <w:t xml:space="preserve"> </w:t>
            </w:r>
            <w:r w:rsidR="0062643D" w:rsidRPr="00F030B9">
              <w:rPr>
                <w:rFonts w:asciiTheme="minorHAnsi" w:hAnsiTheme="minorHAnsi" w:cstheme="minorHAnsi"/>
              </w:rPr>
              <w:t xml:space="preserve">relative/friend/partner’s </w:t>
            </w:r>
            <w:r w:rsidRPr="000219C4">
              <w:rPr>
                <w:rFonts w:asciiTheme="minorHAnsi" w:hAnsiTheme="minorHAnsi" w:cstheme="minorHAnsi"/>
              </w:rPr>
              <w:t xml:space="preserve">tissue samples being used to undertake genetic research which may have the potential to generate data that can be tracked back to </w:t>
            </w:r>
            <w:r w:rsidR="00A95B99">
              <w:rPr>
                <w:rFonts w:asciiTheme="minorHAnsi" w:hAnsiTheme="minorHAnsi" w:cstheme="minorHAnsi"/>
              </w:rPr>
              <w:t>them.</w:t>
            </w:r>
          </w:p>
          <w:p w14:paraId="30A9B2D0" w14:textId="77777777" w:rsidR="00FF6F31" w:rsidRPr="00F06499" w:rsidRDefault="00FF6F31" w:rsidP="000219C4">
            <w:pPr>
              <w:spacing w:after="60"/>
              <w:ind w:left="360"/>
              <w:rPr>
                <w:rFonts w:eastAsia="Calibri"/>
                <w:lang w:val="en-US"/>
              </w:rPr>
            </w:pPr>
          </w:p>
        </w:tc>
        <w:tc>
          <w:tcPr>
            <w:tcW w:w="1701" w:type="dxa"/>
          </w:tcPr>
          <w:p w14:paraId="793D9E2A" w14:textId="77777777" w:rsidR="00FF6F31" w:rsidRPr="00F030B9" w:rsidRDefault="00FF6F31" w:rsidP="00FF6F31">
            <w:pPr>
              <w:spacing w:after="60"/>
              <w:rPr>
                <w:rFonts w:cstheme="minorHAnsi"/>
              </w:rPr>
            </w:pPr>
          </w:p>
        </w:tc>
      </w:tr>
      <w:tr w:rsidR="00FF6F31" w:rsidRPr="00F030B9" w14:paraId="4DDE8A51" w14:textId="77777777" w:rsidTr="489BBC9B">
        <w:tc>
          <w:tcPr>
            <w:tcW w:w="8784" w:type="dxa"/>
          </w:tcPr>
          <w:p w14:paraId="253DD4B1" w14:textId="797A4DE1" w:rsidR="00FF6F31" w:rsidRDefault="00FF6F31" w:rsidP="00FF6F31">
            <w:pPr>
              <w:pStyle w:val="ListParagraph"/>
              <w:numPr>
                <w:ilvl w:val="0"/>
                <w:numId w:val="1"/>
              </w:numPr>
              <w:spacing w:after="60"/>
              <w:rPr>
                <w:rFonts w:asciiTheme="minorHAnsi" w:hAnsiTheme="minorHAnsi" w:cstheme="minorHAnsi"/>
              </w:rPr>
            </w:pPr>
            <w:r w:rsidRPr="00F030B9">
              <w:rPr>
                <w:rFonts w:asciiTheme="minorHAnsi" w:hAnsiTheme="minorHAnsi" w:cstheme="minorHAnsi"/>
              </w:rPr>
              <w:t xml:space="preserve">I agree to the person for whom I am giving consent taking part in the </w:t>
            </w:r>
            <w:proofErr w:type="spellStart"/>
            <w:r w:rsidRPr="00380398">
              <w:rPr>
                <w:rFonts w:asciiTheme="minorHAnsi" w:hAnsiTheme="minorHAnsi" w:cstheme="minorHAnsi"/>
                <w:b/>
                <w:bCs/>
                <w:color w:val="CC0066"/>
              </w:rPr>
              <w:t>Sep</w:t>
            </w:r>
            <w:r w:rsidRPr="00380398">
              <w:rPr>
                <w:rFonts w:asciiTheme="minorHAnsi" w:hAnsiTheme="minorHAnsi" w:cstheme="minorHAnsi"/>
                <w:b/>
                <w:bCs/>
              </w:rPr>
              <w:t>TiC</w:t>
            </w:r>
            <w:proofErr w:type="spellEnd"/>
            <w:r w:rsidRPr="00F030B9">
              <w:rPr>
                <w:rFonts w:asciiTheme="minorHAnsi" w:hAnsiTheme="minorHAnsi" w:cstheme="minorHAnsi"/>
              </w:rPr>
              <w:t xml:space="preserve"> study.</w:t>
            </w:r>
          </w:p>
          <w:p w14:paraId="77AC613C" w14:textId="5B8555EA" w:rsidR="00FF6F31" w:rsidRPr="00F030B9" w:rsidRDefault="00FF6F31" w:rsidP="00FF6F31">
            <w:pPr>
              <w:pStyle w:val="ListParagraph"/>
              <w:spacing w:after="60"/>
              <w:rPr>
                <w:rFonts w:asciiTheme="minorHAnsi" w:hAnsiTheme="minorHAnsi" w:cstheme="minorHAnsi"/>
              </w:rPr>
            </w:pPr>
          </w:p>
        </w:tc>
        <w:tc>
          <w:tcPr>
            <w:tcW w:w="1701" w:type="dxa"/>
          </w:tcPr>
          <w:p w14:paraId="2B1B3575" w14:textId="77777777" w:rsidR="00FF6F31" w:rsidRPr="00F030B9" w:rsidRDefault="00FF6F31" w:rsidP="00FF6F31">
            <w:pPr>
              <w:spacing w:after="60"/>
              <w:rPr>
                <w:rFonts w:cstheme="minorHAnsi"/>
              </w:rPr>
            </w:pPr>
          </w:p>
        </w:tc>
      </w:tr>
    </w:tbl>
    <w:p w14:paraId="610ECF33" w14:textId="77777777" w:rsidR="001D520E" w:rsidRPr="005B5500" w:rsidRDefault="001D520E" w:rsidP="00A43234">
      <w:pPr>
        <w:spacing w:after="60"/>
        <w:rPr>
          <w:rFonts w:cstheme="minorHAnsi"/>
          <w:sz w:val="22"/>
          <w:szCs w:val="22"/>
        </w:rPr>
      </w:pPr>
    </w:p>
    <w:p w14:paraId="3958DCFC" w14:textId="77777777" w:rsidR="000B60D0" w:rsidRPr="005B5500" w:rsidRDefault="000B60D0" w:rsidP="00A43234">
      <w:pPr>
        <w:spacing w:after="60"/>
        <w:rPr>
          <w:rFonts w:cstheme="minorHAnsi"/>
          <w:sz w:val="22"/>
          <w:szCs w:val="22"/>
        </w:rPr>
      </w:pPr>
    </w:p>
    <w:p w14:paraId="3AFAA641" w14:textId="77777777" w:rsidR="001D1F1B" w:rsidRPr="005B5500" w:rsidRDefault="001D1F1B" w:rsidP="00A43234">
      <w:pPr>
        <w:spacing w:after="60"/>
        <w:rPr>
          <w:rFonts w:cstheme="minorHAnsi"/>
          <w:sz w:val="22"/>
          <w:szCs w:val="22"/>
        </w:rPr>
      </w:pPr>
    </w:p>
    <w:p w14:paraId="65C9758B" w14:textId="77777777" w:rsidR="000A565D" w:rsidRPr="00A70399" w:rsidRDefault="000A565D" w:rsidP="000A565D">
      <w:pPr>
        <w:tabs>
          <w:tab w:val="left" w:pos="3600"/>
          <w:tab w:val="left" w:pos="6480"/>
        </w:tabs>
        <w:spacing w:after="60"/>
        <w:rPr>
          <w:rFonts w:cstheme="minorHAnsi"/>
          <w:sz w:val="22"/>
          <w:szCs w:val="22"/>
        </w:rPr>
      </w:pPr>
      <w:r w:rsidRPr="00A70399">
        <w:rPr>
          <w:rFonts w:cstheme="minorHAnsi"/>
          <w:sz w:val="22"/>
          <w:szCs w:val="22"/>
        </w:rPr>
        <w:t>_________________________</w:t>
      </w:r>
      <w:r w:rsidRPr="00A70399">
        <w:rPr>
          <w:rFonts w:cstheme="minorHAnsi"/>
          <w:sz w:val="22"/>
          <w:szCs w:val="22"/>
        </w:rPr>
        <w:tab/>
        <w:t>__________</w:t>
      </w:r>
      <w:r>
        <w:rPr>
          <w:rFonts w:cstheme="minorHAnsi"/>
          <w:sz w:val="22"/>
          <w:szCs w:val="22"/>
        </w:rPr>
        <w:t>_________</w:t>
      </w:r>
      <w:r w:rsidRPr="00A70399">
        <w:rPr>
          <w:rFonts w:cstheme="minorHAnsi"/>
          <w:sz w:val="22"/>
          <w:szCs w:val="22"/>
        </w:rPr>
        <w:t>______</w:t>
      </w:r>
      <w:r w:rsidRPr="00A70399">
        <w:rPr>
          <w:rFonts w:cstheme="minorHAnsi"/>
          <w:sz w:val="22"/>
          <w:szCs w:val="22"/>
        </w:rPr>
        <w:tab/>
      </w:r>
      <w:r>
        <w:rPr>
          <w:rFonts w:cstheme="minorHAnsi"/>
          <w:sz w:val="22"/>
          <w:szCs w:val="22"/>
        </w:rPr>
        <w:tab/>
      </w:r>
      <w:r>
        <w:rPr>
          <w:rFonts w:cstheme="minorHAnsi"/>
          <w:sz w:val="22"/>
          <w:szCs w:val="22"/>
        </w:rPr>
        <w:tab/>
        <w:t>_______</w:t>
      </w:r>
      <w:r w:rsidRPr="00A70399">
        <w:rPr>
          <w:rFonts w:cstheme="minorHAnsi"/>
          <w:sz w:val="22"/>
          <w:szCs w:val="22"/>
        </w:rPr>
        <w:t>________________</w:t>
      </w:r>
    </w:p>
    <w:p w14:paraId="7CAF3D0B" w14:textId="3706F255" w:rsidR="000A565D" w:rsidRDefault="000A565D" w:rsidP="000A565D">
      <w:pPr>
        <w:tabs>
          <w:tab w:val="left" w:pos="3600"/>
          <w:tab w:val="left" w:pos="6480"/>
        </w:tabs>
        <w:spacing w:after="60"/>
        <w:rPr>
          <w:rFonts w:cstheme="minorHAnsi"/>
          <w:sz w:val="22"/>
          <w:szCs w:val="22"/>
        </w:rPr>
      </w:pPr>
      <w:r w:rsidRPr="00A70399">
        <w:rPr>
          <w:rFonts w:cstheme="minorHAnsi"/>
          <w:sz w:val="22"/>
          <w:szCs w:val="22"/>
        </w:rPr>
        <w:t>Name of</w:t>
      </w:r>
      <w:r>
        <w:rPr>
          <w:rFonts w:cstheme="minorHAnsi"/>
          <w:sz w:val="22"/>
          <w:szCs w:val="22"/>
        </w:rPr>
        <w:t xml:space="preserve"> </w:t>
      </w:r>
      <w:r w:rsidR="00B25647" w:rsidRPr="00B25647">
        <w:rPr>
          <w:rFonts w:cstheme="minorHAnsi"/>
          <w:i/>
          <w:iCs/>
          <w:sz w:val="22"/>
          <w:szCs w:val="22"/>
        </w:rPr>
        <w:t>(please insert from below)</w:t>
      </w:r>
      <w:r w:rsidRPr="00A7039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3DFA7A08" w14:textId="4DFA4BE6" w:rsidR="00B25647" w:rsidRPr="00202DD5" w:rsidRDefault="00B25647" w:rsidP="000A565D">
      <w:pPr>
        <w:tabs>
          <w:tab w:val="left" w:pos="3600"/>
          <w:tab w:val="left" w:pos="6480"/>
        </w:tabs>
        <w:spacing w:after="60"/>
        <w:rPr>
          <w:rFonts w:cstheme="minorHAnsi"/>
          <w:i/>
          <w:iCs/>
          <w:sz w:val="22"/>
          <w:szCs w:val="22"/>
        </w:rPr>
      </w:pPr>
      <w:r w:rsidRPr="00202DD5">
        <w:rPr>
          <w:rFonts w:cstheme="minorHAnsi"/>
          <w:i/>
          <w:iCs/>
          <w:sz w:val="22"/>
          <w:szCs w:val="22"/>
        </w:rPr>
        <w:t>If England/Wales</w:t>
      </w:r>
      <w:r w:rsidR="00202DD5">
        <w:rPr>
          <w:rFonts w:cstheme="minorHAnsi"/>
          <w:i/>
          <w:iCs/>
          <w:sz w:val="22"/>
          <w:szCs w:val="22"/>
        </w:rPr>
        <w:t>/N</w:t>
      </w:r>
      <w:r w:rsidR="00557E12">
        <w:rPr>
          <w:rFonts w:cstheme="minorHAnsi"/>
          <w:i/>
          <w:iCs/>
          <w:sz w:val="22"/>
          <w:szCs w:val="22"/>
        </w:rPr>
        <w:t>orthern Ireland</w:t>
      </w:r>
    </w:p>
    <w:p w14:paraId="79C66748" w14:textId="1684E57E" w:rsidR="00B25647" w:rsidRPr="00202DD5" w:rsidRDefault="00B25647" w:rsidP="000A565D">
      <w:pPr>
        <w:tabs>
          <w:tab w:val="left" w:pos="3600"/>
          <w:tab w:val="left" w:pos="6480"/>
        </w:tabs>
        <w:spacing w:after="60"/>
        <w:rPr>
          <w:rFonts w:cstheme="minorHAnsi"/>
          <w:b/>
          <w:bCs/>
          <w:sz w:val="22"/>
          <w:szCs w:val="22"/>
        </w:rPr>
      </w:pPr>
      <w:r w:rsidRPr="00202DD5">
        <w:rPr>
          <w:rFonts w:cstheme="minorHAnsi"/>
          <w:b/>
          <w:bCs/>
          <w:sz w:val="22"/>
          <w:szCs w:val="22"/>
        </w:rPr>
        <w:t>Personal Legal Representative</w:t>
      </w:r>
    </w:p>
    <w:p w14:paraId="4D2A4A82" w14:textId="7AEF2BBB" w:rsidR="00B25647" w:rsidRPr="00202DD5" w:rsidRDefault="00B25647" w:rsidP="000A565D">
      <w:pPr>
        <w:tabs>
          <w:tab w:val="left" w:pos="3600"/>
          <w:tab w:val="left" w:pos="6480"/>
        </w:tabs>
        <w:spacing w:after="60"/>
        <w:rPr>
          <w:rFonts w:cstheme="minorHAnsi"/>
          <w:i/>
          <w:iCs/>
          <w:sz w:val="22"/>
          <w:szCs w:val="22"/>
        </w:rPr>
      </w:pPr>
      <w:r w:rsidRPr="00202DD5">
        <w:rPr>
          <w:rFonts w:cstheme="minorHAnsi"/>
          <w:i/>
          <w:iCs/>
          <w:sz w:val="22"/>
          <w:szCs w:val="22"/>
        </w:rPr>
        <w:t>If Scotland</w:t>
      </w:r>
    </w:p>
    <w:p w14:paraId="39D5CA89" w14:textId="75D73602" w:rsidR="00B25647" w:rsidRPr="00202DD5" w:rsidRDefault="00B25647" w:rsidP="000A565D">
      <w:pPr>
        <w:tabs>
          <w:tab w:val="left" w:pos="3600"/>
          <w:tab w:val="left" w:pos="6480"/>
        </w:tabs>
        <w:spacing w:after="60"/>
        <w:rPr>
          <w:rFonts w:cstheme="minorHAnsi"/>
          <w:b/>
          <w:bCs/>
          <w:sz w:val="22"/>
          <w:szCs w:val="22"/>
        </w:rPr>
      </w:pPr>
      <w:r w:rsidRPr="00202DD5">
        <w:rPr>
          <w:rFonts w:cstheme="minorHAnsi"/>
          <w:b/>
          <w:bCs/>
          <w:sz w:val="22"/>
          <w:szCs w:val="22"/>
        </w:rPr>
        <w:lastRenderedPageBreak/>
        <w:t>Nearest Relative/Guardian/Welfare Attorney</w:t>
      </w:r>
    </w:p>
    <w:p w14:paraId="73601361" w14:textId="47D4686C" w:rsidR="000B60D0" w:rsidRPr="000B60D0" w:rsidRDefault="000B60D0" w:rsidP="00A43234">
      <w:pPr>
        <w:spacing w:after="60"/>
        <w:rPr>
          <w:rFonts w:cstheme="minorHAnsi"/>
          <w:sz w:val="22"/>
          <w:szCs w:val="22"/>
        </w:rPr>
      </w:pPr>
    </w:p>
    <w:p w14:paraId="3AB6DE90" w14:textId="1485004C" w:rsidR="000B60D0" w:rsidRPr="000B60D0" w:rsidRDefault="000B60D0" w:rsidP="00A43234">
      <w:pPr>
        <w:spacing w:after="60"/>
        <w:rPr>
          <w:rFonts w:cstheme="minorHAnsi"/>
          <w:sz w:val="22"/>
          <w:szCs w:val="22"/>
        </w:rPr>
      </w:pPr>
    </w:p>
    <w:p w14:paraId="3AAB12A1" w14:textId="77777777" w:rsidR="000B60D0" w:rsidRPr="000B60D0" w:rsidRDefault="000B60D0" w:rsidP="00A43234">
      <w:pPr>
        <w:spacing w:after="60"/>
        <w:rPr>
          <w:rFonts w:cstheme="minorHAnsi"/>
          <w:sz w:val="22"/>
          <w:szCs w:val="22"/>
        </w:rPr>
      </w:pPr>
    </w:p>
    <w:p w14:paraId="073F985C" w14:textId="7FE45526" w:rsidR="00A43234" w:rsidRPr="000B60D0" w:rsidRDefault="00A43234" w:rsidP="00A43234">
      <w:pPr>
        <w:spacing w:after="60"/>
        <w:rPr>
          <w:rFonts w:cstheme="minorHAnsi"/>
          <w:sz w:val="22"/>
          <w:szCs w:val="22"/>
        </w:rPr>
      </w:pPr>
    </w:p>
    <w:p w14:paraId="3E0CE9C9" w14:textId="77777777" w:rsidR="00B25647" w:rsidRPr="00A70399" w:rsidRDefault="00B25647" w:rsidP="00B25647">
      <w:pPr>
        <w:tabs>
          <w:tab w:val="left" w:pos="3600"/>
          <w:tab w:val="left" w:pos="6480"/>
        </w:tabs>
        <w:spacing w:after="60"/>
        <w:rPr>
          <w:rFonts w:cstheme="minorHAnsi"/>
          <w:sz w:val="22"/>
          <w:szCs w:val="22"/>
        </w:rPr>
      </w:pPr>
      <w:r w:rsidRPr="00A70399">
        <w:rPr>
          <w:rFonts w:cstheme="minorHAnsi"/>
          <w:sz w:val="22"/>
          <w:szCs w:val="22"/>
        </w:rPr>
        <w:t>_________________________</w:t>
      </w:r>
      <w:r w:rsidRPr="00A70399">
        <w:rPr>
          <w:rFonts w:cstheme="minorHAnsi"/>
          <w:sz w:val="22"/>
          <w:szCs w:val="22"/>
        </w:rPr>
        <w:tab/>
        <w:t>__________</w:t>
      </w:r>
      <w:r>
        <w:rPr>
          <w:rFonts w:cstheme="minorHAnsi"/>
          <w:sz w:val="22"/>
          <w:szCs w:val="22"/>
        </w:rPr>
        <w:t>_________</w:t>
      </w:r>
      <w:r w:rsidRPr="00A70399">
        <w:rPr>
          <w:rFonts w:cstheme="minorHAnsi"/>
          <w:sz w:val="22"/>
          <w:szCs w:val="22"/>
        </w:rPr>
        <w:t>______</w:t>
      </w:r>
      <w:r w:rsidRPr="00A70399">
        <w:rPr>
          <w:rFonts w:cstheme="minorHAnsi"/>
          <w:sz w:val="22"/>
          <w:szCs w:val="22"/>
        </w:rPr>
        <w:tab/>
      </w:r>
      <w:r>
        <w:rPr>
          <w:rFonts w:cstheme="minorHAnsi"/>
          <w:sz w:val="22"/>
          <w:szCs w:val="22"/>
        </w:rPr>
        <w:tab/>
      </w:r>
      <w:r>
        <w:rPr>
          <w:rFonts w:cstheme="minorHAnsi"/>
          <w:sz w:val="22"/>
          <w:szCs w:val="22"/>
        </w:rPr>
        <w:tab/>
        <w:t>_______</w:t>
      </w:r>
      <w:r w:rsidRPr="00A70399">
        <w:rPr>
          <w:rFonts w:cstheme="minorHAnsi"/>
          <w:sz w:val="22"/>
          <w:szCs w:val="22"/>
        </w:rPr>
        <w:t>________________</w:t>
      </w:r>
    </w:p>
    <w:p w14:paraId="1071A44E" w14:textId="6A725943" w:rsidR="00B25647" w:rsidRPr="00A70399" w:rsidRDefault="00B25647" w:rsidP="00B25647">
      <w:pPr>
        <w:tabs>
          <w:tab w:val="left" w:pos="3600"/>
          <w:tab w:val="left" w:pos="6480"/>
        </w:tabs>
        <w:spacing w:after="60"/>
        <w:rPr>
          <w:rFonts w:cstheme="minorHAnsi"/>
          <w:sz w:val="22"/>
          <w:szCs w:val="22"/>
        </w:rPr>
      </w:pPr>
      <w:r w:rsidRPr="00A70399">
        <w:rPr>
          <w:rFonts w:cstheme="minorHAnsi"/>
          <w:sz w:val="22"/>
          <w:szCs w:val="22"/>
        </w:rPr>
        <w:t xml:space="preserve">Name of </w:t>
      </w:r>
      <w:r w:rsidR="00312B27">
        <w:rPr>
          <w:rFonts w:cstheme="minorHAnsi"/>
          <w:sz w:val="22"/>
          <w:szCs w:val="22"/>
        </w:rPr>
        <w:t>staff member</w:t>
      </w:r>
      <w:r w:rsidRPr="00A70399">
        <w:rPr>
          <w:rFonts w:cstheme="minorHAnsi"/>
          <w:sz w:val="22"/>
          <w:szCs w:val="22"/>
        </w:rPr>
        <w:tab/>
        <w:t>Signature</w:t>
      </w:r>
      <w:r w:rsidRPr="00A70399">
        <w:rPr>
          <w:rFonts w:cstheme="minorHAnsi"/>
          <w:sz w:val="22"/>
          <w:szCs w:val="22"/>
        </w:rPr>
        <w:tab/>
      </w:r>
      <w:r>
        <w:rPr>
          <w:rFonts w:cstheme="minorHAnsi"/>
          <w:sz w:val="22"/>
          <w:szCs w:val="22"/>
        </w:rPr>
        <w:tab/>
      </w:r>
      <w:r>
        <w:rPr>
          <w:rFonts w:cstheme="minorHAnsi"/>
          <w:sz w:val="22"/>
          <w:szCs w:val="22"/>
        </w:rPr>
        <w:tab/>
      </w:r>
      <w:r w:rsidRPr="00A70399">
        <w:rPr>
          <w:rFonts w:cstheme="minorHAnsi"/>
          <w:sz w:val="22"/>
          <w:szCs w:val="22"/>
        </w:rPr>
        <w:t>Date</w:t>
      </w:r>
    </w:p>
    <w:p w14:paraId="063D4675" w14:textId="4279899B" w:rsidR="005B5500" w:rsidRDefault="00312B27" w:rsidP="000B60D0">
      <w:pPr>
        <w:spacing w:after="60"/>
        <w:rPr>
          <w:rFonts w:cstheme="minorHAnsi"/>
          <w:i/>
          <w:iCs/>
          <w:sz w:val="20"/>
          <w:szCs w:val="20"/>
        </w:rPr>
      </w:pPr>
      <w:r w:rsidRPr="00312B27">
        <w:rPr>
          <w:rFonts w:cstheme="minorHAnsi"/>
          <w:i/>
          <w:iCs/>
          <w:sz w:val="20"/>
          <w:szCs w:val="20"/>
        </w:rPr>
        <w:t>(Listed on delegation log)</w:t>
      </w:r>
    </w:p>
    <w:p w14:paraId="4BA0DB18" w14:textId="77777777" w:rsidR="000B60D0" w:rsidRPr="000B60D0" w:rsidRDefault="000B60D0" w:rsidP="000B60D0">
      <w:pPr>
        <w:spacing w:after="60"/>
        <w:rPr>
          <w:rFonts w:cstheme="minorHAnsi"/>
          <w:i/>
          <w:iCs/>
          <w:sz w:val="20"/>
          <w:szCs w:val="20"/>
        </w:rPr>
      </w:pPr>
    </w:p>
    <w:p w14:paraId="3DCE1BC2" w14:textId="39CB3D96" w:rsidR="005B5500" w:rsidRDefault="00A43234" w:rsidP="005B5500">
      <w:pPr>
        <w:tabs>
          <w:tab w:val="left" w:pos="1170"/>
          <w:tab w:val="left" w:pos="1620"/>
        </w:tabs>
        <w:spacing w:after="60"/>
        <w:jc w:val="center"/>
        <w:rPr>
          <w:rFonts w:cstheme="minorHAnsi"/>
          <w:sz w:val="22"/>
          <w:szCs w:val="22"/>
        </w:rPr>
      </w:pPr>
      <w:r w:rsidRPr="00F030B9">
        <w:rPr>
          <w:rFonts w:cstheme="minorHAnsi"/>
          <w:sz w:val="22"/>
          <w:szCs w:val="22"/>
        </w:rPr>
        <w:t xml:space="preserve">1 copy for participant; 1 copy for Principal Investigator 1 copy to be kept with hospital </w:t>
      </w:r>
      <w:r w:rsidR="00600ED0" w:rsidRPr="00F030B9">
        <w:rPr>
          <w:rFonts w:cstheme="minorHAnsi"/>
          <w:sz w:val="22"/>
          <w:szCs w:val="22"/>
        </w:rPr>
        <w:t>notes.</w:t>
      </w:r>
    </w:p>
    <w:p w14:paraId="6F9CCEE3" w14:textId="45066E6C" w:rsidR="00A43234" w:rsidRPr="00F030B9" w:rsidRDefault="00A43234" w:rsidP="005B5500">
      <w:pPr>
        <w:tabs>
          <w:tab w:val="left" w:pos="1170"/>
          <w:tab w:val="left" w:pos="1620"/>
        </w:tabs>
        <w:spacing w:after="60"/>
        <w:jc w:val="center"/>
        <w:rPr>
          <w:rFonts w:cstheme="minorHAnsi"/>
          <w:sz w:val="22"/>
          <w:szCs w:val="22"/>
        </w:rPr>
      </w:pPr>
      <w:r w:rsidRPr="00F030B9">
        <w:rPr>
          <w:rFonts w:cstheme="minorHAnsi"/>
          <w:sz w:val="22"/>
          <w:szCs w:val="22"/>
        </w:rPr>
        <w:t xml:space="preserve">To ensure confidence in the process and minimise risk of loss, all consent forms </w:t>
      </w:r>
      <w:r w:rsidRPr="00F030B9">
        <w:rPr>
          <w:rFonts w:cstheme="minorHAnsi"/>
          <w:sz w:val="22"/>
          <w:szCs w:val="22"/>
          <w:u w:val="single"/>
        </w:rPr>
        <w:t>must</w:t>
      </w:r>
      <w:r w:rsidRPr="00F030B9">
        <w:rPr>
          <w:rFonts w:cstheme="minorHAnsi"/>
          <w:sz w:val="22"/>
          <w:szCs w:val="22"/>
        </w:rPr>
        <w:t xml:space="preserve"> be printed, </w:t>
      </w:r>
      <w:proofErr w:type="gramStart"/>
      <w:r w:rsidRPr="00F030B9">
        <w:rPr>
          <w:rFonts w:cstheme="minorHAnsi"/>
          <w:sz w:val="22"/>
          <w:szCs w:val="22"/>
        </w:rPr>
        <w:t>presented</w:t>
      </w:r>
      <w:proofErr w:type="gramEnd"/>
      <w:r w:rsidRPr="00F030B9">
        <w:rPr>
          <w:rFonts w:cstheme="minorHAnsi"/>
          <w:sz w:val="22"/>
          <w:szCs w:val="22"/>
        </w:rPr>
        <w:t xml:space="preserve"> and stored in double sided </w:t>
      </w:r>
      <w:r w:rsidR="00600ED0" w:rsidRPr="00F030B9">
        <w:rPr>
          <w:rFonts w:cstheme="minorHAnsi"/>
          <w:sz w:val="22"/>
          <w:szCs w:val="22"/>
        </w:rPr>
        <w:t>format.</w:t>
      </w:r>
    </w:p>
    <w:sectPr w:rsidR="00A43234" w:rsidRPr="00F030B9" w:rsidSect="005B5500">
      <w:footerReference w:type="default" r:id="rId14"/>
      <w:headerReference w:type="first" r:id="rId15"/>
      <w:footerReference w:type="first" r:id="rId16"/>
      <w:pgSz w:w="11900" w:h="16840"/>
      <w:pgMar w:top="223" w:right="720" w:bottom="720" w:left="720" w:header="223" w:footer="2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520AA" w14:textId="77777777" w:rsidR="00ED4CB4" w:rsidRDefault="00ED4CB4" w:rsidP="00260872">
      <w:r>
        <w:separator/>
      </w:r>
    </w:p>
  </w:endnote>
  <w:endnote w:type="continuationSeparator" w:id="0">
    <w:p w14:paraId="638DAB09" w14:textId="77777777" w:rsidR="00ED4CB4" w:rsidRDefault="00ED4CB4" w:rsidP="00260872">
      <w:r>
        <w:continuationSeparator/>
      </w:r>
    </w:p>
  </w:endnote>
  <w:endnote w:type="continuationNotice" w:id="1">
    <w:p w14:paraId="66CEEE16" w14:textId="77777777" w:rsidR="00ED4CB4" w:rsidRDefault="00ED4C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9630575"/>
      <w:docPartObj>
        <w:docPartGallery w:val="Page Numbers (Bottom of Page)"/>
        <w:docPartUnique/>
      </w:docPartObj>
    </w:sdtPr>
    <w:sdtContent>
      <w:sdt>
        <w:sdtPr>
          <w:id w:val="-1769616900"/>
          <w:docPartObj>
            <w:docPartGallery w:val="Page Numbers (Top of Page)"/>
            <w:docPartUnique/>
          </w:docPartObj>
        </w:sdtPr>
        <w:sdtContent>
          <w:sdt>
            <w:sdtPr>
              <w:rPr>
                <w:rFonts w:ascii="Arial" w:hAnsi="Arial" w:cs="Arial"/>
                <w:sz w:val="20"/>
                <w:szCs w:val="20"/>
              </w:rPr>
              <w:id w:val="1077097991"/>
              <w:docPartObj>
                <w:docPartGallery w:val="Page Numbers (Top of Page)"/>
                <w:docPartUnique/>
              </w:docPartObj>
            </w:sdtPr>
            <w:sdtContent>
              <w:p w14:paraId="055839FE" w14:textId="2FE81491" w:rsidR="0078784F" w:rsidRPr="00B22777" w:rsidRDefault="0078784F" w:rsidP="0078784F">
                <w:pPr>
                  <w:pStyle w:val="Footer"/>
                  <w:rPr>
                    <w:rFonts w:cstheme="minorHAnsi"/>
                    <w:sz w:val="20"/>
                    <w:szCs w:val="20"/>
                  </w:rPr>
                </w:pPr>
                <w:proofErr w:type="spellStart"/>
                <w:r w:rsidRPr="00B22777">
                  <w:rPr>
                    <w:rFonts w:cstheme="minorHAnsi"/>
                    <w:sz w:val="20"/>
                    <w:szCs w:val="20"/>
                  </w:rPr>
                  <w:t>SepTiC</w:t>
                </w:r>
                <w:proofErr w:type="spellEnd"/>
                <w:r w:rsidRPr="00B22777">
                  <w:rPr>
                    <w:rFonts w:cstheme="minorHAnsi"/>
                    <w:sz w:val="20"/>
                    <w:szCs w:val="20"/>
                  </w:rPr>
                  <w:t xml:space="preserve"> PerLR_Sum</w:t>
                </w:r>
                <w:r w:rsidR="00E67093">
                  <w:rPr>
                    <w:rFonts w:cstheme="minorHAnsi"/>
                    <w:sz w:val="20"/>
                    <w:szCs w:val="20"/>
                  </w:rPr>
                  <w:t>_</w:t>
                </w:r>
                <w:r w:rsidR="001E0E3F">
                  <w:rPr>
                    <w:rFonts w:cstheme="minorHAnsi"/>
                    <w:sz w:val="20"/>
                    <w:szCs w:val="20"/>
                  </w:rPr>
                  <w:t>AM001</w:t>
                </w:r>
                <w:r w:rsidRPr="00B22777">
                  <w:rPr>
                    <w:rFonts w:cstheme="minorHAnsi"/>
                    <w:sz w:val="20"/>
                    <w:szCs w:val="20"/>
                  </w:rPr>
                  <w:tab/>
                  <w:t>IRAS ID 1005848</w:t>
                </w:r>
                <w:r w:rsidRPr="00B22777">
                  <w:rPr>
                    <w:rFonts w:cstheme="minorHAnsi"/>
                    <w:sz w:val="20"/>
                    <w:szCs w:val="20"/>
                  </w:rPr>
                  <w:tab/>
                  <w:t>Protocol Number:</w:t>
                </w:r>
                <w:r w:rsidR="005B2D89">
                  <w:rPr>
                    <w:rFonts w:cstheme="minorHAnsi"/>
                    <w:sz w:val="20"/>
                    <w:szCs w:val="20"/>
                  </w:rPr>
                  <w:t xml:space="preserve"> </w:t>
                </w:r>
                <w:bookmarkStart w:id="1" w:name="_Hlk149665653"/>
                <w:r w:rsidR="005B2D89">
                  <w:rPr>
                    <w:rFonts w:cstheme="minorHAnsi"/>
                    <w:sz w:val="20"/>
                    <w:szCs w:val="20"/>
                  </w:rPr>
                  <w:t>22SM8039</w:t>
                </w:r>
                <w:bookmarkEnd w:id="1"/>
              </w:p>
              <w:p w14:paraId="24B58736" w14:textId="7EDD9234" w:rsidR="0078784F" w:rsidRPr="00B22777" w:rsidRDefault="005B2D89" w:rsidP="0078784F">
                <w:pPr>
                  <w:pStyle w:val="Footer"/>
                  <w:rPr>
                    <w:rFonts w:cstheme="minorHAnsi"/>
                    <w:b/>
                    <w:bCs/>
                    <w:sz w:val="20"/>
                    <w:szCs w:val="20"/>
                  </w:rPr>
                </w:pPr>
                <w:r w:rsidRPr="005B2D89">
                  <w:rPr>
                    <w:rFonts w:cstheme="minorHAnsi"/>
                    <w:sz w:val="20"/>
                    <w:szCs w:val="20"/>
                  </w:rPr>
                  <w:t>V</w:t>
                </w:r>
                <w:r w:rsidR="00766CD1">
                  <w:rPr>
                    <w:rFonts w:cstheme="minorHAnsi"/>
                    <w:sz w:val="20"/>
                    <w:szCs w:val="20"/>
                  </w:rPr>
                  <w:t>2</w:t>
                </w:r>
                <w:r w:rsidR="00052932">
                  <w:rPr>
                    <w:rFonts w:cstheme="minorHAnsi"/>
                    <w:sz w:val="20"/>
                    <w:szCs w:val="20"/>
                  </w:rPr>
                  <w:t>.</w:t>
                </w:r>
                <w:r w:rsidR="00221E91">
                  <w:rPr>
                    <w:rFonts w:cstheme="minorHAnsi"/>
                    <w:sz w:val="20"/>
                    <w:szCs w:val="20"/>
                  </w:rPr>
                  <w:t>1</w:t>
                </w:r>
                <w:r w:rsidR="008A291C">
                  <w:rPr>
                    <w:rFonts w:cstheme="minorHAnsi"/>
                    <w:sz w:val="20"/>
                    <w:szCs w:val="20"/>
                  </w:rPr>
                  <w:t xml:space="preserve"> </w:t>
                </w:r>
                <w:r w:rsidR="007E0087">
                  <w:rPr>
                    <w:rFonts w:cstheme="minorHAnsi"/>
                    <w:sz w:val="20"/>
                    <w:szCs w:val="20"/>
                  </w:rPr>
                  <w:t>2</w:t>
                </w:r>
                <w:r w:rsidR="00221E91">
                  <w:rPr>
                    <w:rFonts w:cstheme="minorHAnsi"/>
                    <w:sz w:val="20"/>
                    <w:szCs w:val="20"/>
                  </w:rPr>
                  <w:t>1</w:t>
                </w:r>
                <w:r w:rsidR="00305264" w:rsidRPr="005B2D89">
                  <w:rPr>
                    <w:rFonts w:cstheme="minorHAnsi"/>
                    <w:sz w:val="20"/>
                    <w:szCs w:val="20"/>
                  </w:rPr>
                  <w:t>.</w:t>
                </w:r>
                <w:r w:rsidR="00221E91">
                  <w:rPr>
                    <w:rFonts w:cstheme="minorHAnsi"/>
                    <w:sz w:val="20"/>
                    <w:szCs w:val="20"/>
                  </w:rPr>
                  <w:t>12</w:t>
                </w:r>
                <w:r w:rsidR="00305264" w:rsidRPr="005B2D89">
                  <w:rPr>
                    <w:rFonts w:cstheme="minorHAnsi"/>
                    <w:sz w:val="20"/>
                    <w:szCs w:val="20"/>
                  </w:rPr>
                  <w:t>.202</w:t>
                </w:r>
                <w:r w:rsidR="00FF6F31" w:rsidRPr="005B2D89">
                  <w:rPr>
                    <w:rFonts w:cstheme="minorHAnsi"/>
                    <w:sz w:val="20"/>
                    <w:szCs w:val="20"/>
                  </w:rPr>
                  <w:t>3</w:t>
                </w:r>
                <w:r w:rsidR="0078784F" w:rsidRPr="005B2D89">
                  <w:rPr>
                    <w:rFonts w:cstheme="minorHAnsi"/>
                    <w:sz w:val="20"/>
                    <w:szCs w:val="20"/>
                  </w:rPr>
                  <w:t xml:space="preserve"> </w:t>
                </w:r>
                <w:r w:rsidR="0078784F" w:rsidRPr="00B22777">
                  <w:rPr>
                    <w:rFonts w:cstheme="minorHAnsi"/>
                    <w:sz w:val="20"/>
                    <w:szCs w:val="20"/>
                  </w:rPr>
                  <w:tab/>
                </w:r>
                <w:r w:rsidR="0078784F" w:rsidRPr="00B22777">
                  <w:rPr>
                    <w:rFonts w:cstheme="minorHAnsi"/>
                    <w:sz w:val="20"/>
                    <w:szCs w:val="20"/>
                  </w:rPr>
                  <w:tab/>
                  <w:t xml:space="preserve">Page </w:t>
                </w:r>
                <w:r w:rsidR="0078784F" w:rsidRPr="00B22777">
                  <w:rPr>
                    <w:rFonts w:cstheme="minorHAnsi"/>
                    <w:b/>
                    <w:bCs/>
                    <w:sz w:val="20"/>
                    <w:szCs w:val="20"/>
                  </w:rPr>
                  <w:fldChar w:fldCharType="begin"/>
                </w:r>
                <w:r w:rsidR="0078784F" w:rsidRPr="00B22777">
                  <w:rPr>
                    <w:rFonts w:cstheme="minorHAnsi"/>
                    <w:b/>
                    <w:bCs/>
                    <w:sz w:val="20"/>
                    <w:szCs w:val="20"/>
                  </w:rPr>
                  <w:instrText xml:space="preserve"> PAGE </w:instrText>
                </w:r>
                <w:r w:rsidR="0078784F" w:rsidRPr="00B22777">
                  <w:rPr>
                    <w:rFonts w:cstheme="minorHAnsi"/>
                    <w:b/>
                    <w:bCs/>
                    <w:sz w:val="20"/>
                    <w:szCs w:val="20"/>
                  </w:rPr>
                  <w:fldChar w:fldCharType="separate"/>
                </w:r>
                <w:r w:rsidR="0078784F" w:rsidRPr="00B22777">
                  <w:rPr>
                    <w:rFonts w:cstheme="minorHAnsi"/>
                    <w:b/>
                    <w:bCs/>
                    <w:sz w:val="20"/>
                    <w:szCs w:val="20"/>
                  </w:rPr>
                  <w:t>1</w:t>
                </w:r>
                <w:r w:rsidR="0078784F" w:rsidRPr="00B22777">
                  <w:rPr>
                    <w:rFonts w:cstheme="minorHAnsi"/>
                    <w:b/>
                    <w:bCs/>
                    <w:sz w:val="20"/>
                    <w:szCs w:val="20"/>
                  </w:rPr>
                  <w:fldChar w:fldCharType="end"/>
                </w:r>
                <w:r w:rsidR="0078784F" w:rsidRPr="00B22777">
                  <w:rPr>
                    <w:rFonts w:cstheme="minorHAnsi"/>
                    <w:sz w:val="20"/>
                    <w:szCs w:val="20"/>
                  </w:rPr>
                  <w:t xml:space="preserve"> of </w:t>
                </w:r>
                <w:r w:rsidR="0078784F" w:rsidRPr="00B22777">
                  <w:rPr>
                    <w:rFonts w:cstheme="minorHAnsi"/>
                    <w:b/>
                    <w:bCs/>
                    <w:sz w:val="20"/>
                    <w:szCs w:val="20"/>
                  </w:rPr>
                  <w:fldChar w:fldCharType="begin"/>
                </w:r>
                <w:r w:rsidR="0078784F" w:rsidRPr="00B22777">
                  <w:rPr>
                    <w:rFonts w:cstheme="minorHAnsi"/>
                    <w:b/>
                    <w:bCs/>
                    <w:sz w:val="20"/>
                    <w:szCs w:val="20"/>
                  </w:rPr>
                  <w:instrText xml:space="preserve"> NUMPAGES  </w:instrText>
                </w:r>
                <w:r w:rsidR="0078784F" w:rsidRPr="00B22777">
                  <w:rPr>
                    <w:rFonts w:cstheme="minorHAnsi"/>
                    <w:b/>
                    <w:bCs/>
                    <w:sz w:val="20"/>
                    <w:szCs w:val="20"/>
                  </w:rPr>
                  <w:fldChar w:fldCharType="separate"/>
                </w:r>
                <w:r w:rsidR="0078784F" w:rsidRPr="00B22777">
                  <w:rPr>
                    <w:rFonts w:cstheme="minorHAnsi"/>
                    <w:b/>
                    <w:bCs/>
                    <w:sz w:val="20"/>
                    <w:szCs w:val="20"/>
                  </w:rPr>
                  <w:t>3</w:t>
                </w:r>
                <w:r w:rsidR="0078784F" w:rsidRPr="00B22777">
                  <w:rPr>
                    <w:rFonts w:cstheme="minorHAnsi"/>
                    <w:b/>
                    <w:bCs/>
                    <w:sz w:val="20"/>
                    <w:szCs w:val="20"/>
                  </w:rPr>
                  <w:fldChar w:fldCharType="end"/>
                </w:r>
              </w:p>
              <w:p w14:paraId="188E9D43" w14:textId="1294407B" w:rsidR="00186375" w:rsidRPr="005B5500" w:rsidRDefault="0078784F">
                <w:pPr>
                  <w:pStyle w:val="Footer"/>
                  <w:rPr>
                    <w:rFonts w:ascii="Arial" w:hAnsi="Arial" w:cs="Arial"/>
                    <w:sz w:val="20"/>
                    <w:szCs w:val="20"/>
                  </w:rPr>
                </w:pPr>
                <w:r w:rsidRPr="00B22777">
                  <w:rPr>
                    <w:rFonts w:cstheme="minorHAnsi"/>
                    <w:sz w:val="20"/>
                    <w:szCs w:val="20"/>
                  </w:rPr>
                  <w:t>© Imperial College of Science, Technology and Medicine</w:t>
                </w:r>
                <w:r w:rsidRPr="00702C76">
                  <w:rPr>
                    <w:rFonts w:ascii="Arial" w:hAnsi="Arial" w:cs="Arial"/>
                    <w:sz w:val="20"/>
                    <w:szCs w:val="20"/>
                  </w:rPr>
                  <w:t xml:space="preserve">  </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4183" w14:textId="153EC18A" w:rsidR="00A8460F" w:rsidRPr="00B22777" w:rsidRDefault="00A8460F" w:rsidP="00A8460F">
    <w:pPr>
      <w:pStyle w:val="Footer"/>
      <w:rPr>
        <w:rFonts w:cstheme="minorHAnsi"/>
        <w:sz w:val="20"/>
        <w:szCs w:val="20"/>
      </w:rPr>
    </w:pPr>
    <w:proofErr w:type="spellStart"/>
    <w:r w:rsidRPr="00B22777">
      <w:rPr>
        <w:rFonts w:cstheme="minorHAnsi"/>
        <w:sz w:val="20"/>
        <w:szCs w:val="20"/>
      </w:rPr>
      <w:t>SepTiC</w:t>
    </w:r>
    <w:proofErr w:type="spellEnd"/>
    <w:r w:rsidRPr="00B22777">
      <w:rPr>
        <w:rFonts w:cstheme="minorHAnsi"/>
        <w:sz w:val="20"/>
        <w:szCs w:val="20"/>
      </w:rPr>
      <w:t xml:space="preserve"> </w:t>
    </w:r>
    <w:r w:rsidR="00CA084C" w:rsidRPr="00B22777">
      <w:rPr>
        <w:rFonts w:cstheme="minorHAnsi"/>
        <w:sz w:val="20"/>
        <w:szCs w:val="20"/>
      </w:rPr>
      <w:t>PerLR_Sum_</w:t>
    </w:r>
    <w:r w:rsidR="00221E91">
      <w:rPr>
        <w:rFonts w:cstheme="minorHAnsi"/>
        <w:sz w:val="20"/>
        <w:szCs w:val="20"/>
      </w:rPr>
      <w:t>AM001</w:t>
    </w:r>
    <w:r w:rsidRPr="00B22777">
      <w:rPr>
        <w:rFonts w:cstheme="minorHAnsi"/>
        <w:sz w:val="20"/>
        <w:szCs w:val="20"/>
      </w:rPr>
      <w:tab/>
      <w:t>IRAS ID 1005848</w:t>
    </w:r>
    <w:r w:rsidRPr="00B22777">
      <w:rPr>
        <w:rFonts w:cstheme="minorHAnsi"/>
        <w:sz w:val="20"/>
        <w:szCs w:val="20"/>
      </w:rPr>
      <w:tab/>
      <w:t xml:space="preserve">Protocol Number: </w:t>
    </w:r>
    <w:r w:rsidR="005B2D89">
      <w:rPr>
        <w:rFonts w:cstheme="minorHAnsi"/>
        <w:sz w:val="20"/>
        <w:szCs w:val="20"/>
      </w:rPr>
      <w:t>22SM8039</w:t>
    </w:r>
  </w:p>
  <w:p w14:paraId="1942FE22" w14:textId="73F9FC76" w:rsidR="00A8460F" w:rsidRPr="00B22777" w:rsidRDefault="005B2D89" w:rsidP="00A8460F">
    <w:pPr>
      <w:pStyle w:val="Footer"/>
      <w:rPr>
        <w:rFonts w:cstheme="minorHAnsi"/>
        <w:b/>
        <w:bCs/>
        <w:sz w:val="20"/>
        <w:szCs w:val="20"/>
      </w:rPr>
    </w:pPr>
    <w:r w:rsidRPr="005B2D89">
      <w:rPr>
        <w:rFonts w:cstheme="minorHAnsi"/>
        <w:sz w:val="20"/>
        <w:szCs w:val="20"/>
      </w:rPr>
      <w:t>V</w:t>
    </w:r>
    <w:r w:rsidR="00766CD1">
      <w:rPr>
        <w:rFonts w:cstheme="minorHAnsi"/>
        <w:sz w:val="20"/>
        <w:szCs w:val="20"/>
      </w:rPr>
      <w:t>2</w:t>
    </w:r>
    <w:r w:rsidR="00052932">
      <w:rPr>
        <w:rFonts w:cstheme="minorHAnsi"/>
        <w:sz w:val="20"/>
        <w:szCs w:val="20"/>
      </w:rPr>
      <w:t>.</w:t>
    </w:r>
    <w:r w:rsidR="00221E91">
      <w:rPr>
        <w:rFonts w:cstheme="minorHAnsi"/>
        <w:sz w:val="20"/>
        <w:szCs w:val="20"/>
      </w:rPr>
      <w:t>1</w:t>
    </w:r>
    <w:r w:rsidR="00A8460F" w:rsidRPr="005B2D89">
      <w:rPr>
        <w:rFonts w:cstheme="minorHAnsi"/>
        <w:sz w:val="20"/>
        <w:szCs w:val="20"/>
      </w:rPr>
      <w:t xml:space="preserve"> </w:t>
    </w:r>
    <w:r w:rsidR="007E0087">
      <w:rPr>
        <w:rFonts w:cstheme="minorHAnsi"/>
        <w:sz w:val="20"/>
        <w:szCs w:val="20"/>
      </w:rPr>
      <w:t>2</w:t>
    </w:r>
    <w:r w:rsidR="00221E91">
      <w:rPr>
        <w:rFonts w:cstheme="minorHAnsi"/>
        <w:sz w:val="20"/>
        <w:szCs w:val="20"/>
      </w:rPr>
      <w:t>1</w:t>
    </w:r>
    <w:r w:rsidR="00305264" w:rsidRPr="005B2D89">
      <w:rPr>
        <w:rFonts w:cstheme="minorHAnsi"/>
        <w:sz w:val="20"/>
        <w:szCs w:val="20"/>
      </w:rPr>
      <w:t>.</w:t>
    </w:r>
    <w:r w:rsidR="00221E91">
      <w:rPr>
        <w:rFonts w:cstheme="minorHAnsi"/>
        <w:sz w:val="20"/>
        <w:szCs w:val="20"/>
      </w:rPr>
      <w:t>12</w:t>
    </w:r>
    <w:r w:rsidR="00305264" w:rsidRPr="005B2D89">
      <w:rPr>
        <w:rFonts w:cstheme="minorHAnsi"/>
        <w:sz w:val="20"/>
        <w:szCs w:val="20"/>
      </w:rPr>
      <w:t>.202</w:t>
    </w:r>
    <w:r w:rsidR="00D139CE" w:rsidRPr="005B2D89">
      <w:rPr>
        <w:rFonts w:cstheme="minorHAnsi"/>
        <w:sz w:val="20"/>
        <w:szCs w:val="20"/>
      </w:rPr>
      <w:t>3</w:t>
    </w:r>
    <w:r w:rsidR="00A8460F" w:rsidRPr="00B22777">
      <w:rPr>
        <w:rFonts w:cstheme="minorHAnsi"/>
        <w:sz w:val="20"/>
        <w:szCs w:val="20"/>
      </w:rPr>
      <w:tab/>
    </w:r>
    <w:r w:rsidR="00A8460F" w:rsidRPr="00B22777">
      <w:rPr>
        <w:rFonts w:cstheme="minorHAnsi"/>
        <w:sz w:val="20"/>
        <w:szCs w:val="20"/>
      </w:rPr>
      <w:tab/>
      <w:t xml:space="preserve">Page </w:t>
    </w:r>
    <w:r w:rsidR="00A8460F" w:rsidRPr="00B22777">
      <w:rPr>
        <w:rFonts w:cstheme="minorHAnsi"/>
        <w:b/>
        <w:bCs/>
        <w:sz w:val="20"/>
        <w:szCs w:val="20"/>
      </w:rPr>
      <w:fldChar w:fldCharType="begin"/>
    </w:r>
    <w:r w:rsidR="00A8460F" w:rsidRPr="00B22777">
      <w:rPr>
        <w:rFonts w:cstheme="minorHAnsi"/>
        <w:b/>
        <w:bCs/>
        <w:sz w:val="20"/>
        <w:szCs w:val="20"/>
      </w:rPr>
      <w:instrText xml:space="preserve"> PAGE </w:instrText>
    </w:r>
    <w:r w:rsidR="00A8460F" w:rsidRPr="00B22777">
      <w:rPr>
        <w:rFonts w:cstheme="minorHAnsi"/>
        <w:b/>
        <w:bCs/>
        <w:sz w:val="20"/>
        <w:szCs w:val="20"/>
      </w:rPr>
      <w:fldChar w:fldCharType="separate"/>
    </w:r>
    <w:r w:rsidR="00A8460F" w:rsidRPr="00B22777">
      <w:rPr>
        <w:rFonts w:cstheme="minorHAnsi"/>
        <w:b/>
        <w:bCs/>
        <w:sz w:val="20"/>
        <w:szCs w:val="20"/>
      </w:rPr>
      <w:t>1</w:t>
    </w:r>
    <w:r w:rsidR="00A8460F" w:rsidRPr="00B22777">
      <w:rPr>
        <w:rFonts w:cstheme="minorHAnsi"/>
        <w:b/>
        <w:bCs/>
        <w:sz w:val="20"/>
        <w:szCs w:val="20"/>
      </w:rPr>
      <w:fldChar w:fldCharType="end"/>
    </w:r>
    <w:r w:rsidR="00A8460F" w:rsidRPr="00B22777">
      <w:rPr>
        <w:rFonts w:cstheme="minorHAnsi"/>
        <w:sz w:val="20"/>
        <w:szCs w:val="20"/>
      </w:rPr>
      <w:t xml:space="preserve"> of </w:t>
    </w:r>
    <w:r w:rsidR="00A8460F" w:rsidRPr="00B22777">
      <w:rPr>
        <w:rFonts w:cstheme="minorHAnsi"/>
        <w:b/>
        <w:bCs/>
        <w:sz w:val="20"/>
        <w:szCs w:val="20"/>
      </w:rPr>
      <w:fldChar w:fldCharType="begin"/>
    </w:r>
    <w:r w:rsidR="00A8460F" w:rsidRPr="00B22777">
      <w:rPr>
        <w:rFonts w:cstheme="minorHAnsi"/>
        <w:b/>
        <w:bCs/>
        <w:sz w:val="20"/>
        <w:szCs w:val="20"/>
      </w:rPr>
      <w:instrText xml:space="preserve"> NUMPAGES  </w:instrText>
    </w:r>
    <w:r w:rsidR="00A8460F" w:rsidRPr="00B22777">
      <w:rPr>
        <w:rFonts w:cstheme="minorHAnsi"/>
        <w:b/>
        <w:bCs/>
        <w:sz w:val="20"/>
        <w:szCs w:val="20"/>
      </w:rPr>
      <w:fldChar w:fldCharType="separate"/>
    </w:r>
    <w:r w:rsidR="00A8460F" w:rsidRPr="00B22777">
      <w:rPr>
        <w:rFonts w:cstheme="minorHAnsi"/>
        <w:b/>
        <w:bCs/>
        <w:sz w:val="20"/>
        <w:szCs w:val="20"/>
      </w:rPr>
      <w:t>7</w:t>
    </w:r>
    <w:r w:rsidR="00A8460F" w:rsidRPr="00B22777">
      <w:rPr>
        <w:rFonts w:cstheme="minorHAnsi"/>
        <w:b/>
        <w:bCs/>
        <w:sz w:val="20"/>
        <w:szCs w:val="20"/>
      </w:rPr>
      <w:fldChar w:fldCharType="end"/>
    </w:r>
  </w:p>
  <w:p w14:paraId="368DB9C0" w14:textId="118E910E" w:rsidR="00064330" w:rsidRPr="00B22777" w:rsidRDefault="00A8460F" w:rsidP="00A8460F">
    <w:pPr>
      <w:pStyle w:val="Footer"/>
      <w:rPr>
        <w:rFonts w:cstheme="minorHAnsi"/>
        <w:sz w:val="20"/>
        <w:szCs w:val="20"/>
      </w:rPr>
    </w:pPr>
    <w:r w:rsidRPr="00B22777">
      <w:rPr>
        <w:rFonts w:cstheme="minorHAnsi"/>
        <w:sz w:val="20"/>
        <w:szCs w:val="20"/>
      </w:rPr>
      <w:t xml:space="preserve">© Imperial College of Science, Technology and Medicine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06C18" w14:textId="77777777" w:rsidR="00ED4CB4" w:rsidRDefault="00ED4CB4" w:rsidP="00260872">
      <w:r>
        <w:separator/>
      </w:r>
    </w:p>
  </w:footnote>
  <w:footnote w:type="continuationSeparator" w:id="0">
    <w:p w14:paraId="6BBD5BCF" w14:textId="77777777" w:rsidR="00ED4CB4" w:rsidRDefault="00ED4CB4" w:rsidP="00260872">
      <w:r>
        <w:continuationSeparator/>
      </w:r>
    </w:p>
  </w:footnote>
  <w:footnote w:type="continuationNotice" w:id="1">
    <w:p w14:paraId="4B8B46FA" w14:textId="77777777" w:rsidR="00ED4CB4" w:rsidRDefault="00ED4C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04D8F" w14:textId="25ADD792" w:rsidR="00862D4A" w:rsidRPr="00094FC9" w:rsidRDefault="00094FC9" w:rsidP="00094FC9">
    <w:pPr>
      <w:pStyle w:val="Header"/>
    </w:pPr>
    <w:r w:rsidRPr="0047675A">
      <w:rPr>
        <w:noProof/>
      </w:rPr>
      <w:drawing>
        <wp:inline distT="0" distB="0" distL="0" distR="0" wp14:anchorId="1933C0C0" wp14:editId="7F98AACD">
          <wp:extent cx="6642100" cy="885952"/>
          <wp:effectExtent l="0" t="0" r="0" b="3175"/>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
                  <a:stretch>
                    <a:fillRect/>
                  </a:stretch>
                </pic:blipFill>
                <pic:spPr>
                  <a:xfrm>
                    <a:off x="0" y="0"/>
                    <a:ext cx="6642100" cy="8859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6309BB"/>
    <w:multiLevelType w:val="hybridMultilevel"/>
    <w:tmpl w:val="09D4697E"/>
    <w:lvl w:ilvl="0" w:tplc="8AA437CC">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5E598F"/>
    <w:multiLevelType w:val="hybridMultilevel"/>
    <w:tmpl w:val="51662428"/>
    <w:lvl w:ilvl="0" w:tplc="6E622E7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ED478C2"/>
    <w:multiLevelType w:val="hybridMultilevel"/>
    <w:tmpl w:val="A7D64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68388689">
    <w:abstractNumId w:val="0"/>
  </w:num>
  <w:num w:numId="2" w16cid:durableId="2004435432">
    <w:abstractNumId w:val="2"/>
  </w:num>
  <w:num w:numId="3" w16cid:durableId="1582836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872"/>
    <w:rsid w:val="00000ACF"/>
    <w:rsid w:val="00001268"/>
    <w:rsid w:val="000012B1"/>
    <w:rsid w:val="00002444"/>
    <w:rsid w:val="00005D5C"/>
    <w:rsid w:val="00007DF7"/>
    <w:rsid w:val="0001290C"/>
    <w:rsid w:val="000219C4"/>
    <w:rsid w:val="0003088B"/>
    <w:rsid w:val="00031002"/>
    <w:rsid w:val="0003198F"/>
    <w:rsid w:val="00033388"/>
    <w:rsid w:val="0004598D"/>
    <w:rsid w:val="00052932"/>
    <w:rsid w:val="00053C74"/>
    <w:rsid w:val="00056258"/>
    <w:rsid w:val="00057D66"/>
    <w:rsid w:val="00060C67"/>
    <w:rsid w:val="00064330"/>
    <w:rsid w:val="00065F88"/>
    <w:rsid w:val="00072637"/>
    <w:rsid w:val="000726AF"/>
    <w:rsid w:val="0007557B"/>
    <w:rsid w:val="000758C0"/>
    <w:rsid w:val="00076BD3"/>
    <w:rsid w:val="000779A9"/>
    <w:rsid w:val="00084CCC"/>
    <w:rsid w:val="00087628"/>
    <w:rsid w:val="00093F4E"/>
    <w:rsid w:val="00094951"/>
    <w:rsid w:val="00094FC9"/>
    <w:rsid w:val="000958C1"/>
    <w:rsid w:val="000A15A8"/>
    <w:rsid w:val="000A1C9D"/>
    <w:rsid w:val="000A2E75"/>
    <w:rsid w:val="000A4AD0"/>
    <w:rsid w:val="000A565D"/>
    <w:rsid w:val="000A718C"/>
    <w:rsid w:val="000B230B"/>
    <w:rsid w:val="000B268D"/>
    <w:rsid w:val="000B417A"/>
    <w:rsid w:val="000B49E2"/>
    <w:rsid w:val="000B5013"/>
    <w:rsid w:val="000B50A9"/>
    <w:rsid w:val="000B54F2"/>
    <w:rsid w:val="000B60D0"/>
    <w:rsid w:val="000B63F3"/>
    <w:rsid w:val="000B7E67"/>
    <w:rsid w:val="000C0410"/>
    <w:rsid w:val="000C0C49"/>
    <w:rsid w:val="000C44A2"/>
    <w:rsid w:val="000D59AC"/>
    <w:rsid w:val="000F0E1D"/>
    <w:rsid w:val="000F4EED"/>
    <w:rsid w:val="000F6DD7"/>
    <w:rsid w:val="000F7E94"/>
    <w:rsid w:val="00102727"/>
    <w:rsid w:val="00102891"/>
    <w:rsid w:val="00104438"/>
    <w:rsid w:val="00104A34"/>
    <w:rsid w:val="001072CB"/>
    <w:rsid w:val="0011058E"/>
    <w:rsid w:val="0011359D"/>
    <w:rsid w:val="00113964"/>
    <w:rsid w:val="001219C2"/>
    <w:rsid w:val="001224DD"/>
    <w:rsid w:val="0012720C"/>
    <w:rsid w:val="00130CAC"/>
    <w:rsid w:val="00132B01"/>
    <w:rsid w:val="00135723"/>
    <w:rsid w:val="00140D17"/>
    <w:rsid w:val="0014245D"/>
    <w:rsid w:val="0014350A"/>
    <w:rsid w:val="00150258"/>
    <w:rsid w:val="00151127"/>
    <w:rsid w:val="0015714B"/>
    <w:rsid w:val="00161AB6"/>
    <w:rsid w:val="00164118"/>
    <w:rsid w:val="001673AF"/>
    <w:rsid w:val="00170C8A"/>
    <w:rsid w:val="00171ADA"/>
    <w:rsid w:val="00174344"/>
    <w:rsid w:val="001758D8"/>
    <w:rsid w:val="001765BE"/>
    <w:rsid w:val="00180C7B"/>
    <w:rsid w:val="00182F5E"/>
    <w:rsid w:val="00186375"/>
    <w:rsid w:val="00197230"/>
    <w:rsid w:val="001A45A1"/>
    <w:rsid w:val="001B3F86"/>
    <w:rsid w:val="001B5563"/>
    <w:rsid w:val="001B5F2E"/>
    <w:rsid w:val="001C08E5"/>
    <w:rsid w:val="001D11A3"/>
    <w:rsid w:val="001D1F1B"/>
    <w:rsid w:val="001D520E"/>
    <w:rsid w:val="001E0E3F"/>
    <w:rsid w:val="001E33C1"/>
    <w:rsid w:val="001E4CEF"/>
    <w:rsid w:val="001F04A9"/>
    <w:rsid w:val="001F0694"/>
    <w:rsid w:val="001F0B4D"/>
    <w:rsid w:val="001F162F"/>
    <w:rsid w:val="001F2D12"/>
    <w:rsid w:val="001F2F6E"/>
    <w:rsid w:val="001F3751"/>
    <w:rsid w:val="001F74E7"/>
    <w:rsid w:val="001F7FA3"/>
    <w:rsid w:val="002000A7"/>
    <w:rsid w:val="00202DD5"/>
    <w:rsid w:val="00215074"/>
    <w:rsid w:val="00217231"/>
    <w:rsid w:val="00221E91"/>
    <w:rsid w:val="002261A5"/>
    <w:rsid w:val="002264C0"/>
    <w:rsid w:val="00227253"/>
    <w:rsid w:val="00232FE9"/>
    <w:rsid w:val="002343FB"/>
    <w:rsid w:val="002415AB"/>
    <w:rsid w:val="00246939"/>
    <w:rsid w:val="00255A93"/>
    <w:rsid w:val="002571A9"/>
    <w:rsid w:val="00257BF5"/>
    <w:rsid w:val="00260872"/>
    <w:rsid w:val="00261BB7"/>
    <w:rsid w:val="00262C12"/>
    <w:rsid w:val="00270F66"/>
    <w:rsid w:val="00274EE1"/>
    <w:rsid w:val="002769AF"/>
    <w:rsid w:val="002778C3"/>
    <w:rsid w:val="0028060E"/>
    <w:rsid w:val="00281C08"/>
    <w:rsid w:val="00284005"/>
    <w:rsid w:val="00285A83"/>
    <w:rsid w:val="002A0A0E"/>
    <w:rsid w:val="002A39BB"/>
    <w:rsid w:val="002A5BEA"/>
    <w:rsid w:val="002B1B13"/>
    <w:rsid w:val="002B385C"/>
    <w:rsid w:val="002B3B3F"/>
    <w:rsid w:val="002B4D90"/>
    <w:rsid w:val="002B4FDB"/>
    <w:rsid w:val="002C5F4D"/>
    <w:rsid w:val="002C7784"/>
    <w:rsid w:val="002D4163"/>
    <w:rsid w:val="002D424A"/>
    <w:rsid w:val="002D4B2D"/>
    <w:rsid w:val="002D73C0"/>
    <w:rsid w:val="002E1DD1"/>
    <w:rsid w:val="002E3884"/>
    <w:rsid w:val="002E3C19"/>
    <w:rsid w:val="002E486E"/>
    <w:rsid w:val="002F0D52"/>
    <w:rsid w:val="002F4D5F"/>
    <w:rsid w:val="002F5F20"/>
    <w:rsid w:val="002F6772"/>
    <w:rsid w:val="00300DFB"/>
    <w:rsid w:val="00304950"/>
    <w:rsid w:val="00304F48"/>
    <w:rsid w:val="00305264"/>
    <w:rsid w:val="00305B6F"/>
    <w:rsid w:val="00306AEE"/>
    <w:rsid w:val="0031158C"/>
    <w:rsid w:val="00312B27"/>
    <w:rsid w:val="00313E22"/>
    <w:rsid w:val="00314758"/>
    <w:rsid w:val="00316542"/>
    <w:rsid w:val="003173B9"/>
    <w:rsid w:val="00320302"/>
    <w:rsid w:val="0032038F"/>
    <w:rsid w:val="003226D1"/>
    <w:rsid w:val="00323215"/>
    <w:rsid w:val="00324232"/>
    <w:rsid w:val="00325929"/>
    <w:rsid w:val="00330D76"/>
    <w:rsid w:val="0033210A"/>
    <w:rsid w:val="00336674"/>
    <w:rsid w:val="00353807"/>
    <w:rsid w:val="00356A54"/>
    <w:rsid w:val="0036074A"/>
    <w:rsid w:val="003630F9"/>
    <w:rsid w:val="00364C5D"/>
    <w:rsid w:val="0036545E"/>
    <w:rsid w:val="003704C2"/>
    <w:rsid w:val="00372CD4"/>
    <w:rsid w:val="00375CAA"/>
    <w:rsid w:val="00376176"/>
    <w:rsid w:val="003766B3"/>
    <w:rsid w:val="00380398"/>
    <w:rsid w:val="00381A43"/>
    <w:rsid w:val="00390566"/>
    <w:rsid w:val="00391968"/>
    <w:rsid w:val="00395E7D"/>
    <w:rsid w:val="003A5391"/>
    <w:rsid w:val="003A5B21"/>
    <w:rsid w:val="003A5C2E"/>
    <w:rsid w:val="003B445B"/>
    <w:rsid w:val="003C1041"/>
    <w:rsid w:val="003C14DD"/>
    <w:rsid w:val="003C4464"/>
    <w:rsid w:val="003D0A40"/>
    <w:rsid w:val="003D1A1B"/>
    <w:rsid w:val="003D1B0B"/>
    <w:rsid w:val="003D73F2"/>
    <w:rsid w:val="003E1821"/>
    <w:rsid w:val="003E220C"/>
    <w:rsid w:val="003E614B"/>
    <w:rsid w:val="003F3DC4"/>
    <w:rsid w:val="003F57AC"/>
    <w:rsid w:val="003F715B"/>
    <w:rsid w:val="0040113C"/>
    <w:rsid w:val="0040201E"/>
    <w:rsid w:val="004070B8"/>
    <w:rsid w:val="0040751E"/>
    <w:rsid w:val="00411197"/>
    <w:rsid w:val="004113BD"/>
    <w:rsid w:val="00414E65"/>
    <w:rsid w:val="00414E78"/>
    <w:rsid w:val="00415C95"/>
    <w:rsid w:val="00415F82"/>
    <w:rsid w:val="00417914"/>
    <w:rsid w:val="00427ABB"/>
    <w:rsid w:val="00433D95"/>
    <w:rsid w:val="00434595"/>
    <w:rsid w:val="00437677"/>
    <w:rsid w:val="0044396E"/>
    <w:rsid w:val="00443D90"/>
    <w:rsid w:val="0045234A"/>
    <w:rsid w:val="00453298"/>
    <w:rsid w:val="00460762"/>
    <w:rsid w:val="00463197"/>
    <w:rsid w:val="00466B13"/>
    <w:rsid w:val="00467AF3"/>
    <w:rsid w:val="00470291"/>
    <w:rsid w:val="004714D0"/>
    <w:rsid w:val="00472421"/>
    <w:rsid w:val="0047329E"/>
    <w:rsid w:val="00473B52"/>
    <w:rsid w:val="004836E1"/>
    <w:rsid w:val="00492523"/>
    <w:rsid w:val="00495681"/>
    <w:rsid w:val="00495A43"/>
    <w:rsid w:val="004A210B"/>
    <w:rsid w:val="004A3137"/>
    <w:rsid w:val="004A35E3"/>
    <w:rsid w:val="004B3023"/>
    <w:rsid w:val="004B3C3D"/>
    <w:rsid w:val="004C2474"/>
    <w:rsid w:val="004C6363"/>
    <w:rsid w:val="004D25BA"/>
    <w:rsid w:val="004D616A"/>
    <w:rsid w:val="004E2896"/>
    <w:rsid w:val="004E354F"/>
    <w:rsid w:val="004E51B8"/>
    <w:rsid w:val="004E5F29"/>
    <w:rsid w:val="004F0FD3"/>
    <w:rsid w:val="004F1276"/>
    <w:rsid w:val="004F18F1"/>
    <w:rsid w:val="004F56EF"/>
    <w:rsid w:val="004F7F25"/>
    <w:rsid w:val="00500E73"/>
    <w:rsid w:val="00501208"/>
    <w:rsid w:val="00510007"/>
    <w:rsid w:val="00515215"/>
    <w:rsid w:val="0051600D"/>
    <w:rsid w:val="005200A2"/>
    <w:rsid w:val="00521C3D"/>
    <w:rsid w:val="005254E4"/>
    <w:rsid w:val="005262D8"/>
    <w:rsid w:val="00526B3C"/>
    <w:rsid w:val="00532DDA"/>
    <w:rsid w:val="005352F7"/>
    <w:rsid w:val="005426C9"/>
    <w:rsid w:val="005444AF"/>
    <w:rsid w:val="00546C83"/>
    <w:rsid w:val="00551038"/>
    <w:rsid w:val="0055327E"/>
    <w:rsid w:val="00553AB0"/>
    <w:rsid w:val="00554BE8"/>
    <w:rsid w:val="00556CC4"/>
    <w:rsid w:val="00557338"/>
    <w:rsid w:val="00557E12"/>
    <w:rsid w:val="00562C87"/>
    <w:rsid w:val="00562E3E"/>
    <w:rsid w:val="00563C8F"/>
    <w:rsid w:val="005673CE"/>
    <w:rsid w:val="005707A6"/>
    <w:rsid w:val="00572481"/>
    <w:rsid w:val="00572F75"/>
    <w:rsid w:val="00576906"/>
    <w:rsid w:val="00577FE2"/>
    <w:rsid w:val="0058163B"/>
    <w:rsid w:val="00582ADA"/>
    <w:rsid w:val="0059169F"/>
    <w:rsid w:val="005919C7"/>
    <w:rsid w:val="005941F5"/>
    <w:rsid w:val="005952B4"/>
    <w:rsid w:val="005A027C"/>
    <w:rsid w:val="005A424D"/>
    <w:rsid w:val="005B070F"/>
    <w:rsid w:val="005B2D89"/>
    <w:rsid w:val="005B5028"/>
    <w:rsid w:val="005B5500"/>
    <w:rsid w:val="005B76B7"/>
    <w:rsid w:val="005C7178"/>
    <w:rsid w:val="005E48A3"/>
    <w:rsid w:val="005F432E"/>
    <w:rsid w:val="005F5BA8"/>
    <w:rsid w:val="005F6D6C"/>
    <w:rsid w:val="006008B2"/>
    <w:rsid w:val="00600ED0"/>
    <w:rsid w:val="00601F2B"/>
    <w:rsid w:val="00602F8A"/>
    <w:rsid w:val="006145AB"/>
    <w:rsid w:val="0062040D"/>
    <w:rsid w:val="00620666"/>
    <w:rsid w:val="0062643D"/>
    <w:rsid w:val="006312CE"/>
    <w:rsid w:val="0063370A"/>
    <w:rsid w:val="00633DC6"/>
    <w:rsid w:val="00633DDF"/>
    <w:rsid w:val="00634AD3"/>
    <w:rsid w:val="00636C16"/>
    <w:rsid w:val="00636F14"/>
    <w:rsid w:val="006425BE"/>
    <w:rsid w:val="0064319D"/>
    <w:rsid w:val="00646A4F"/>
    <w:rsid w:val="00646AFD"/>
    <w:rsid w:val="00653ADB"/>
    <w:rsid w:val="00660E20"/>
    <w:rsid w:val="00671741"/>
    <w:rsid w:val="00673369"/>
    <w:rsid w:val="0068090D"/>
    <w:rsid w:val="00682495"/>
    <w:rsid w:val="00691526"/>
    <w:rsid w:val="006923AE"/>
    <w:rsid w:val="006940F4"/>
    <w:rsid w:val="00695EF1"/>
    <w:rsid w:val="00696605"/>
    <w:rsid w:val="006A0D10"/>
    <w:rsid w:val="006A3E06"/>
    <w:rsid w:val="006A6790"/>
    <w:rsid w:val="006B1549"/>
    <w:rsid w:val="006B40C8"/>
    <w:rsid w:val="006B4EC8"/>
    <w:rsid w:val="006C2B7F"/>
    <w:rsid w:val="006C30DC"/>
    <w:rsid w:val="006C41F7"/>
    <w:rsid w:val="006C463A"/>
    <w:rsid w:val="006C56DC"/>
    <w:rsid w:val="006C6FFE"/>
    <w:rsid w:val="006D2D11"/>
    <w:rsid w:val="006D55FD"/>
    <w:rsid w:val="006D58E9"/>
    <w:rsid w:val="006D76E4"/>
    <w:rsid w:val="006E1918"/>
    <w:rsid w:val="006E65B5"/>
    <w:rsid w:val="006E6695"/>
    <w:rsid w:val="006E7D26"/>
    <w:rsid w:val="006E7D33"/>
    <w:rsid w:val="006F2363"/>
    <w:rsid w:val="006F3A7E"/>
    <w:rsid w:val="006F561A"/>
    <w:rsid w:val="006F5765"/>
    <w:rsid w:val="007102D7"/>
    <w:rsid w:val="00711976"/>
    <w:rsid w:val="00712CF9"/>
    <w:rsid w:val="0071360B"/>
    <w:rsid w:val="0071596D"/>
    <w:rsid w:val="00716887"/>
    <w:rsid w:val="00720814"/>
    <w:rsid w:val="0072548C"/>
    <w:rsid w:val="00734511"/>
    <w:rsid w:val="00740513"/>
    <w:rsid w:val="007408A5"/>
    <w:rsid w:val="00747949"/>
    <w:rsid w:val="007501F0"/>
    <w:rsid w:val="00750687"/>
    <w:rsid w:val="00752B61"/>
    <w:rsid w:val="00753691"/>
    <w:rsid w:val="00753F81"/>
    <w:rsid w:val="007562AB"/>
    <w:rsid w:val="0075753A"/>
    <w:rsid w:val="0076013F"/>
    <w:rsid w:val="0076049C"/>
    <w:rsid w:val="00766CD1"/>
    <w:rsid w:val="00767A07"/>
    <w:rsid w:val="00767A3B"/>
    <w:rsid w:val="00770196"/>
    <w:rsid w:val="00770B2E"/>
    <w:rsid w:val="0077320C"/>
    <w:rsid w:val="007752EF"/>
    <w:rsid w:val="00776067"/>
    <w:rsid w:val="00780492"/>
    <w:rsid w:val="007836B6"/>
    <w:rsid w:val="00784BFB"/>
    <w:rsid w:val="0078784F"/>
    <w:rsid w:val="007976EB"/>
    <w:rsid w:val="007977E4"/>
    <w:rsid w:val="007A2808"/>
    <w:rsid w:val="007A4D4C"/>
    <w:rsid w:val="007B0FAD"/>
    <w:rsid w:val="007B7FAD"/>
    <w:rsid w:val="007C065E"/>
    <w:rsid w:val="007C31ED"/>
    <w:rsid w:val="007C3CE6"/>
    <w:rsid w:val="007C63C7"/>
    <w:rsid w:val="007C7810"/>
    <w:rsid w:val="007C7926"/>
    <w:rsid w:val="007D0DB7"/>
    <w:rsid w:val="007D1D97"/>
    <w:rsid w:val="007D313F"/>
    <w:rsid w:val="007D7B29"/>
    <w:rsid w:val="007E0087"/>
    <w:rsid w:val="007E155B"/>
    <w:rsid w:val="007E5A44"/>
    <w:rsid w:val="007E5A79"/>
    <w:rsid w:val="007E76E7"/>
    <w:rsid w:val="007F08B5"/>
    <w:rsid w:val="007F1467"/>
    <w:rsid w:val="007F1E32"/>
    <w:rsid w:val="007F7F5A"/>
    <w:rsid w:val="008051EF"/>
    <w:rsid w:val="00806A8D"/>
    <w:rsid w:val="00807C11"/>
    <w:rsid w:val="0081186B"/>
    <w:rsid w:val="008209F0"/>
    <w:rsid w:val="008223D7"/>
    <w:rsid w:val="008232A1"/>
    <w:rsid w:val="00823B86"/>
    <w:rsid w:val="00823CC3"/>
    <w:rsid w:val="0082401B"/>
    <w:rsid w:val="00825D3D"/>
    <w:rsid w:val="0083175A"/>
    <w:rsid w:val="00835C77"/>
    <w:rsid w:val="00835E4D"/>
    <w:rsid w:val="0084082D"/>
    <w:rsid w:val="00841BC1"/>
    <w:rsid w:val="00841F34"/>
    <w:rsid w:val="00844C50"/>
    <w:rsid w:val="00845F16"/>
    <w:rsid w:val="00847A3A"/>
    <w:rsid w:val="00851DBA"/>
    <w:rsid w:val="00862414"/>
    <w:rsid w:val="00862690"/>
    <w:rsid w:val="00862D4A"/>
    <w:rsid w:val="008638BD"/>
    <w:rsid w:val="00864AC5"/>
    <w:rsid w:val="0086731A"/>
    <w:rsid w:val="00872301"/>
    <w:rsid w:val="00873083"/>
    <w:rsid w:val="008779BF"/>
    <w:rsid w:val="00877D00"/>
    <w:rsid w:val="00884BBF"/>
    <w:rsid w:val="00886E5E"/>
    <w:rsid w:val="00892D6B"/>
    <w:rsid w:val="008956A2"/>
    <w:rsid w:val="008A291C"/>
    <w:rsid w:val="008A2A03"/>
    <w:rsid w:val="008A74FA"/>
    <w:rsid w:val="008A7FFA"/>
    <w:rsid w:val="008B1165"/>
    <w:rsid w:val="008B43C3"/>
    <w:rsid w:val="008B4519"/>
    <w:rsid w:val="008B4720"/>
    <w:rsid w:val="008B6903"/>
    <w:rsid w:val="008C3AF1"/>
    <w:rsid w:val="008C402A"/>
    <w:rsid w:val="008C4E22"/>
    <w:rsid w:val="008C5292"/>
    <w:rsid w:val="008C7970"/>
    <w:rsid w:val="008D0B16"/>
    <w:rsid w:val="008D1F38"/>
    <w:rsid w:val="008D4D28"/>
    <w:rsid w:val="008D627E"/>
    <w:rsid w:val="008E156B"/>
    <w:rsid w:val="008F1507"/>
    <w:rsid w:val="008F56CE"/>
    <w:rsid w:val="008F6622"/>
    <w:rsid w:val="008F7898"/>
    <w:rsid w:val="008F7BEB"/>
    <w:rsid w:val="00900F69"/>
    <w:rsid w:val="00902521"/>
    <w:rsid w:val="00903609"/>
    <w:rsid w:val="00904CE3"/>
    <w:rsid w:val="00910399"/>
    <w:rsid w:val="00913F4C"/>
    <w:rsid w:val="00915170"/>
    <w:rsid w:val="00915BE4"/>
    <w:rsid w:val="0091647D"/>
    <w:rsid w:val="009166AD"/>
    <w:rsid w:val="009243EC"/>
    <w:rsid w:val="009278E9"/>
    <w:rsid w:val="0093210D"/>
    <w:rsid w:val="00932155"/>
    <w:rsid w:val="009328E1"/>
    <w:rsid w:val="0093348B"/>
    <w:rsid w:val="00936D94"/>
    <w:rsid w:val="00941E8A"/>
    <w:rsid w:val="00947E89"/>
    <w:rsid w:val="00951768"/>
    <w:rsid w:val="00956569"/>
    <w:rsid w:val="00960EF8"/>
    <w:rsid w:val="00967AEB"/>
    <w:rsid w:val="0097116C"/>
    <w:rsid w:val="00973576"/>
    <w:rsid w:val="00977FC1"/>
    <w:rsid w:val="009802FD"/>
    <w:rsid w:val="00980EEC"/>
    <w:rsid w:val="00982885"/>
    <w:rsid w:val="00983260"/>
    <w:rsid w:val="00984E7C"/>
    <w:rsid w:val="0098637B"/>
    <w:rsid w:val="00990077"/>
    <w:rsid w:val="00990D93"/>
    <w:rsid w:val="009933E8"/>
    <w:rsid w:val="00993F9B"/>
    <w:rsid w:val="009942ED"/>
    <w:rsid w:val="009A029A"/>
    <w:rsid w:val="009A0431"/>
    <w:rsid w:val="009B07A9"/>
    <w:rsid w:val="009B1702"/>
    <w:rsid w:val="009B2828"/>
    <w:rsid w:val="009B3624"/>
    <w:rsid w:val="009B3FAB"/>
    <w:rsid w:val="009B66F3"/>
    <w:rsid w:val="009C0C1E"/>
    <w:rsid w:val="009C4AC1"/>
    <w:rsid w:val="009C4AF3"/>
    <w:rsid w:val="009C5444"/>
    <w:rsid w:val="009C6DB6"/>
    <w:rsid w:val="009D2AC2"/>
    <w:rsid w:val="009F08E5"/>
    <w:rsid w:val="009F1380"/>
    <w:rsid w:val="009F43FF"/>
    <w:rsid w:val="009F513E"/>
    <w:rsid w:val="009F6D11"/>
    <w:rsid w:val="00A11C73"/>
    <w:rsid w:val="00A1224E"/>
    <w:rsid w:val="00A15734"/>
    <w:rsid w:val="00A21083"/>
    <w:rsid w:val="00A211BE"/>
    <w:rsid w:val="00A21F59"/>
    <w:rsid w:val="00A224FC"/>
    <w:rsid w:val="00A23F9C"/>
    <w:rsid w:val="00A35514"/>
    <w:rsid w:val="00A35918"/>
    <w:rsid w:val="00A37D4A"/>
    <w:rsid w:val="00A41A2F"/>
    <w:rsid w:val="00A43234"/>
    <w:rsid w:val="00A46C7D"/>
    <w:rsid w:val="00A538B2"/>
    <w:rsid w:val="00A605BA"/>
    <w:rsid w:val="00A6246F"/>
    <w:rsid w:val="00A63BAA"/>
    <w:rsid w:val="00A6785E"/>
    <w:rsid w:val="00A73737"/>
    <w:rsid w:val="00A84498"/>
    <w:rsid w:val="00A8460F"/>
    <w:rsid w:val="00A92EA4"/>
    <w:rsid w:val="00A95B99"/>
    <w:rsid w:val="00A96FAA"/>
    <w:rsid w:val="00AA2FFC"/>
    <w:rsid w:val="00AB185A"/>
    <w:rsid w:val="00AB18E1"/>
    <w:rsid w:val="00AB59CF"/>
    <w:rsid w:val="00AC0721"/>
    <w:rsid w:val="00AC4EB9"/>
    <w:rsid w:val="00AC7A7D"/>
    <w:rsid w:val="00AC7B95"/>
    <w:rsid w:val="00AD6587"/>
    <w:rsid w:val="00AD73C5"/>
    <w:rsid w:val="00AE04A5"/>
    <w:rsid w:val="00AE0EC4"/>
    <w:rsid w:val="00AE13D1"/>
    <w:rsid w:val="00AE13E6"/>
    <w:rsid w:val="00AE26B8"/>
    <w:rsid w:val="00AE3204"/>
    <w:rsid w:val="00AE3C88"/>
    <w:rsid w:val="00AE6978"/>
    <w:rsid w:val="00AF0DB8"/>
    <w:rsid w:val="00AF2A60"/>
    <w:rsid w:val="00AF56F3"/>
    <w:rsid w:val="00B0070E"/>
    <w:rsid w:val="00B00EF9"/>
    <w:rsid w:val="00B010D2"/>
    <w:rsid w:val="00B0649C"/>
    <w:rsid w:val="00B15E46"/>
    <w:rsid w:val="00B22777"/>
    <w:rsid w:val="00B25647"/>
    <w:rsid w:val="00B26B45"/>
    <w:rsid w:val="00B31C03"/>
    <w:rsid w:val="00B3261A"/>
    <w:rsid w:val="00B378E9"/>
    <w:rsid w:val="00B40A40"/>
    <w:rsid w:val="00B427B7"/>
    <w:rsid w:val="00B42875"/>
    <w:rsid w:val="00B5074A"/>
    <w:rsid w:val="00B51F51"/>
    <w:rsid w:val="00B55585"/>
    <w:rsid w:val="00B628D0"/>
    <w:rsid w:val="00B63DD6"/>
    <w:rsid w:val="00B66D83"/>
    <w:rsid w:val="00B67A9F"/>
    <w:rsid w:val="00B67B01"/>
    <w:rsid w:val="00B70BEC"/>
    <w:rsid w:val="00B7336C"/>
    <w:rsid w:val="00B73F47"/>
    <w:rsid w:val="00B74BFD"/>
    <w:rsid w:val="00B778C6"/>
    <w:rsid w:val="00B80B6B"/>
    <w:rsid w:val="00B96302"/>
    <w:rsid w:val="00B97AED"/>
    <w:rsid w:val="00BA07BF"/>
    <w:rsid w:val="00BB13D7"/>
    <w:rsid w:val="00BB2176"/>
    <w:rsid w:val="00BB2C6C"/>
    <w:rsid w:val="00BB53AA"/>
    <w:rsid w:val="00BB79AA"/>
    <w:rsid w:val="00BC205D"/>
    <w:rsid w:val="00BC611A"/>
    <w:rsid w:val="00BC6747"/>
    <w:rsid w:val="00BC7B26"/>
    <w:rsid w:val="00BD089F"/>
    <w:rsid w:val="00BD16EF"/>
    <w:rsid w:val="00BD35D7"/>
    <w:rsid w:val="00BD4E19"/>
    <w:rsid w:val="00BD536D"/>
    <w:rsid w:val="00BD63AA"/>
    <w:rsid w:val="00BD70A4"/>
    <w:rsid w:val="00BE0D14"/>
    <w:rsid w:val="00BE189E"/>
    <w:rsid w:val="00BE7E7C"/>
    <w:rsid w:val="00BF1DB2"/>
    <w:rsid w:val="00BF203E"/>
    <w:rsid w:val="00BF3B23"/>
    <w:rsid w:val="00BF5E76"/>
    <w:rsid w:val="00BF60ED"/>
    <w:rsid w:val="00BF6161"/>
    <w:rsid w:val="00C00312"/>
    <w:rsid w:val="00C00620"/>
    <w:rsid w:val="00C06958"/>
    <w:rsid w:val="00C10830"/>
    <w:rsid w:val="00C13794"/>
    <w:rsid w:val="00C142CF"/>
    <w:rsid w:val="00C154D0"/>
    <w:rsid w:val="00C1751F"/>
    <w:rsid w:val="00C23166"/>
    <w:rsid w:val="00C23EFA"/>
    <w:rsid w:val="00C245A6"/>
    <w:rsid w:val="00C2584C"/>
    <w:rsid w:val="00C31170"/>
    <w:rsid w:val="00C32636"/>
    <w:rsid w:val="00C338CE"/>
    <w:rsid w:val="00C351C5"/>
    <w:rsid w:val="00C37DA8"/>
    <w:rsid w:val="00C4170A"/>
    <w:rsid w:val="00C42526"/>
    <w:rsid w:val="00C45DAF"/>
    <w:rsid w:val="00C47D7B"/>
    <w:rsid w:val="00C5303E"/>
    <w:rsid w:val="00C53965"/>
    <w:rsid w:val="00C55992"/>
    <w:rsid w:val="00C5673A"/>
    <w:rsid w:val="00C6594E"/>
    <w:rsid w:val="00C717E2"/>
    <w:rsid w:val="00C7208A"/>
    <w:rsid w:val="00C73FD7"/>
    <w:rsid w:val="00C7684E"/>
    <w:rsid w:val="00C77F4F"/>
    <w:rsid w:val="00C835FB"/>
    <w:rsid w:val="00C84375"/>
    <w:rsid w:val="00C90DB9"/>
    <w:rsid w:val="00C9236C"/>
    <w:rsid w:val="00C93432"/>
    <w:rsid w:val="00C93C7E"/>
    <w:rsid w:val="00CA051E"/>
    <w:rsid w:val="00CA084C"/>
    <w:rsid w:val="00CB29B4"/>
    <w:rsid w:val="00CC264B"/>
    <w:rsid w:val="00CC4325"/>
    <w:rsid w:val="00CD22F7"/>
    <w:rsid w:val="00CD4D2C"/>
    <w:rsid w:val="00CD6D2F"/>
    <w:rsid w:val="00CE6164"/>
    <w:rsid w:val="00CE6303"/>
    <w:rsid w:val="00CF5D44"/>
    <w:rsid w:val="00CF5F0B"/>
    <w:rsid w:val="00D01D3C"/>
    <w:rsid w:val="00D0417E"/>
    <w:rsid w:val="00D05076"/>
    <w:rsid w:val="00D05B37"/>
    <w:rsid w:val="00D10B1C"/>
    <w:rsid w:val="00D13079"/>
    <w:rsid w:val="00D139CE"/>
    <w:rsid w:val="00D13BE7"/>
    <w:rsid w:val="00D177F2"/>
    <w:rsid w:val="00D32DC7"/>
    <w:rsid w:val="00D3356B"/>
    <w:rsid w:val="00D33B2D"/>
    <w:rsid w:val="00D34974"/>
    <w:rsid w:val="00D35400"/>
    <w:rsid w:val="00D3682A"/>
    <w:rsid w:val="00D40155"/>
    <w:rsid w:val="00D40AC8"/>
    <w:rsid w:val="00D4140D"/>
    <w:rsid w:val="00D41B07"/>
    <w:rsid w:val="00D43552"/>
    <w:rsid w:val="00D47039"/>
    <w:rsid w:val="00D5205A"/>
    <w:rsid w:val="00D52457"/>
    <w:rsid w:val="00D62049"/>
    <w:rsid w:val="00D643B8"/>
    <w:rsid w:val="00D7310B"/>
    <w:rsid w:val="00D750F4"/>
    <w:rsid w:val="00D7743F"/>
    <w:rsid w:val="00D77C59"/>
    <w:rsid w:val="00D80E43"/>
    <w:rsid w:val="00D81228"/>
    <w:rsid w:val="00D81531"/>
    <w:rsid w:val="00D8568F"/>
    <w:rsid w:val="00D856D5"/>
    <w:rsid w:val="00D91128"/>
    <w:rsid w:val="00D936AA"/>
    <w:rsid w:val="00D97257"/>
    <w:rsid w:val="00DA2490"/>
    <w:rsid w:val="00DA31F2"/>
    <w:rsid w:val="00DA3C0A"/>
    <w:rsid w:val="00DA625D"/>
    <w:rsid w:val="00DB16E5"/>
    <w:rsid w:val="00DB1E56"/>
    <w:rsid w:val="00DB3AE3"/>
    <w:rsid w:val="00DB42D1"/>
    <w:rsid w:val="00DC4008"/>
    <w:rsid w:val="00DC44EA"/>
    <w:rsid w:val="00DC6897"/>
    <w:rsid w:val="00DC7E7B"/>
    <w:rsid w:val="00DD2128"/>
    <w:rsid w:val="00DD3BA7"/>
    <w:rsid w:val="00DD5E14"/>
    <w:rsid w:val="00DD7F90"/>
    <w:rsid w:val="00DE5D9C"/>
    <w:rsid w:val="00DE7CA8"/>
    <w:rsid w:val="00DF0ED9"/>
    <w:rsid w:val="00DF12CC"/>
    <w:rsid w:val="00DF2719"/>
    <w:rsid w:val="00DF30A8"/>
    <w:rsid w:val="00DF4436"/>
    <w:rsid w:val="00DF549D"/>
    <w:rsid w:val="00E02251"/>
    <w:rsid w:val="00E025C6"/>
    <w:rsid w:val="00E05E13"/>
    <w:rsid w:val="00E063CB"/>
    <w:rsid w:val="00E073C5"/>
    <w:rsid w:val="00E136F3"/>
    <w:rsid w:val="00E1517D"/>
    <w:rsid w:val="00E166AB"/>
    <w:rsid w:val="00E17CCB"/>
    <w:rsid w:val="00E2062A"/>
    <w:rsid w:val="00E207B6"/>
    <w:rsid w:val="00E249E5"/>
    <w:rsid w:val="00E25A69"/>
    <w:rsid w:val="00E26B0A"/>
    <w:rsid w:val="00E336CF"/>
    <w:rsid w:val="00E36A95"/>
    <w:rsid w:val="00E4020C"/>
    <w:rsid w:val="00E40E68"/>
    <w:rsid w:val="00E50042"/>
    <w:rsid w:val="00E51692"/>
    <w:rsid w:val="00E61E95"/>
    <w:rsid w:val="00E65B08"/>
    <w:rsid w:val="00E67093"/>
    <w:rsid w:val="00E67AF4"/>
    <w:rsid w:val="00E70A81"/>
    <w:rsid w:val="00E72A1A"/>
    <w:rsid w:val="00E73117"/>
    <w:rsid w:val="00E80256"/>
    <w:rsid w:val="00E80776"/>
    <w:rsid w:val="00E8139F"/>
    <w:rsid w:val="00E860B6"/>
    <w:rsid w:val="00E91661"/>
    <w:rsid w:val="00E95328"/>
    <w:rsid w:val="00E96188"/>
    <w:rsid w:val="00E96B5E"/>
    <w:rsid w:val="00E97120"/>
    <w:rsid w:val="00EB0EB0"/>
    <w:rsid w:val="00EB1AB5"/>
    <w:rsid w:val="00EB2FEA"/>
    <w:rsid w:val="00EB38F7"/>
    <w:rsid w:val="00EB5399"/>
    <w:rsid w:val="00EB560D"/>
    <w:rsid w:val="00EC11BF"/>
    <w:rsid w:val="00ED0D55"/>
    <w:rsid w:val="00ED4CB4"/>
    <w:rsid w:val="00ED57A3"/>
    <w:rsid w:val="00ED65A8"/>
    <w:rsid w:val="00ED6D6C"/>
    <w:rsid w:val="00EE1CCB"/>
    <w:rsid w:val="00EE4E1D"/>
    <w:rsid w:val="00EE64E0"/>
    <w:rsid w:val="00EF3FCC"/>
    <w:rsid w:val="00EF6AE1"/>
    <w:rsid w:val="00F014BD"/>
    <w:rsid w:val="00F030B9"/>
    <w:rsid w:val="00F038BC"/>
    <w:rsid w:val="00F0585D"/>
    <w:rsid w:val="00F06499"/>
    <w:rsid w:val="00F111E1"/>
    <w:rsid w:val="00F119A9"/>
    <w:rsid w:val="00F12B28"/>
    <w:rsid w:val="00F14DC1"/>
    <w:rsid w:val="00F20725"/>
    <w:rsid w:val="00F2387A"/>
    <w:rsid w:val="00F24B89"/>
    <w:rsid w:val="00F255C7"/>
    <w:rsid w:val="00F309A9"/>
    <w:rsid w:val="00F336B3"/>
    <w:rsid w:val="00F349D0"/>
    <w:rsid w:val="00F423B0"/>
    <w:rsid w:val="00F4471D"/>
    <w:rsid w:val="00F516B1"/>
    <w:rsid w:val="00F55DE7"/>
    <w:rsid w:val="00F67309"/>
    <w:rsid w:val="00F738C4"/>
    <w:rsid w:val="00F81067"/>
    <w:rsid w:val="00F84527"/>
    <w:rsid w:val="00F86C88"/>
    <w:rsid w:val="00F94E2D"/>
    <w:rsid w:val="00F95DE8"/>
    <w:rsid w:val="00F966F1"/>
    <w:rsid w:val="00F9731B"/>
    <w:rsid w:val="00FA0D9C"/>
    <w:rsid w:val="00FA22DC"/>
    <w:rsid w:val="00FA6128"/>
    <w:rsid w:val="00FA6A6D"/>
    <w:rsid w:val="00FB0C2A"/>
    <w:rsid w:val="00FB3A33"/>
    <w:rsid w:val="00FB68D4"/>
    <w:rsid w:val="00FB6DF1"/>
    <w:rsid w:val="00FC0664"/>
    <w:rsid w:val="00FC1DF7"/>
    <w:rsid w:val="00FC2ABA"/>
    <w:rsid w:val="00FC4603"/>
    <w:rsid w:val="00FC4869"/>
    <w:rsid w:val="00FC51C1"/>
    <w:rsid w:val="00FD353A"/>
    <w:rsid w:val="00FD6781"/>
    <w:rsid w:val="00FD7357"/>
    <w:rsid w:val="00FE26DD"/>
    <w:rsid w:val="00FE3B32"/>
    <w:rsid w:val="00FE41E0"/>
    <w:rsid w:val="00FE52D1"/>
    <w:rsid w:val="00FF6DB7"/>
    <w:rsid w:val="00FF6F31"/>
    <w:rsid w:val="0529A2A4"/>
    <w:rsid w:val="11EEFD4F"/>
    <w:rsid w:val="1712B149"/>
    <w:rsid w:val="432C9F79"/>
    <w:rsid w:val="489BBC9B"/>
    <w:rsid w:val="5B4FCC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AD8BB4"/>
  <w14:defaultImageDpi w14:val="32767"/>
  <w15:chartTrackingRefBased/>
  <w15:docId w15:val="{ABD0B9A1-3EA1-481A-8324-8CE577506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D7310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Heading1"/>
    <w:next w:val="Normal"/>
    <w:qFormat/>
    <w:rsid w:val="00D7310B"/>
    <w:rPr>
      <w:color w:val="auto"/>
      <w:sz w:val="24"/>
    </w:rPr>
  </w:style>
  <w:style w:type="character" w:customStyle="1" w:styleId="Heading1Char">
    <w:name w:val="Heading 1 Char"/>
    <w:basedOn w:val="DefaultParagraphFont"/>
    <w:link w:val="Heading1"/>
    <w:uiPriority w:val="9"/>
    <w:rsid w:val="00D7310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260872"/>
    <w:pPr>
      <w:tabs>
        <w:tab w:val="center" w:pos="4513"/>
        <w:tab w:val="right" w:pos="9026"/>
      </w:tabs>
    </w:pPr>
  </w:style>
  <w:style w:type="character" w:customStyle="1" w:styleId="HeaderChar">
    <w:name w:val="Header Char"/>
    <w:basedOn w:val="DefaultParagraphFont"/>
    <w:link w:val="Header"/>
    <w:uiPriority w:val="99"/>
    <w:rsid w:val="00260872"/>
    <w:rPr>
      <w:lang w:val="en-GB"/>
    </w:rPr>
  </w:style>
  <w:style w:type="paragraph" w:styleId="Footer">
    <w:name w:val="footer"/>
    <w:basedOn w:val="Normal"/>
    <w:link w:val="FooterChar"/>
    <w:uiPriority w:val="99"/>
    <w:unhideWhenUsed/>
    <w:rsid w:val="00260872"/>
    <w:pPr>
      <w:tabs>
        <w:tab w:val="center" w:pos="4513"/>
        <w:tab w:val="right" w:pos="9026"/>
      </w:tabs>
    </w:pPr>
  </w:style>
  <w:style w:type="character" w:customStyle="1" w:styleId="FooterChar">
    <w:name w:val="Footer Char"/>
    <w:basedOn w:val="DefaultParagraphFont"/>
    <w:link w:val="Footer"/>
    <w:uiPriority w:val="99"/>
    <w:rsid w:val="00260872"/>
    <w:rPr>
      <w:lang w:val="en-GB"/>
    </w:rPr>
  </w:style>
  <w:style w:type="character" w:styleId="CommentReference">
    <w:name w:val="annotation reference"/>
    <w:basedOn w:val="DefaultParagraphFont"/>
    <w:uiPriority w:val="99"/>
    <w:semiHidden/>
    <w:unhideWhenUsed/>
    <w:rsid w:val="00AE3204"/>
    <w:rPr>
      <w:sz w:val="16"/>
      <w:szCs w:val="16"/>
    </w:rPr>
  </w:style>
  <w:style w:type="paragraph" w:styleId="CommentText">
    <w:name w:val="annotation text"/>
    <w:basedOn w:val="Normal"/>
    <w:link w:val="CommentTextChar"/>
    <w:uiPriority w:val="99"/>
    <w:semiHidden/>
    <w:unhideWhenUsed/>
    <w:rsid w:val="00AE3204"/>
    <w:rPr>
      <w:sz w:val="20"/>
      <w:szCs w:val="20"/>
    </w:rPr>
  </w:style>
  <w:style w:type="character" w:customStyle="1" w:styleId="CommentTextChar">
    <w:name w:val="Comment Text Char"/>
    <w:basedOn w:val="DefaultParagraphFont"/>
    <w:link w:val="CommentText"/>
    <w:uiPriority w:val="99"/>
    <w:semiHidden/>
    <w:rsid w:val="00AE3204"/>
    <w:rPr>
      <w:sz w:val="20"/>
      <w:szCs w:val="20"/>
      <w:lang w:val="en-GB"/>
    </w:rPr>
  </w:style>
  <w:style w:type="paragraph" w:styleId="CommentSubject">
    <w:name w:val="annotation subject"/>
    <w:basedOn w:val="CommentText"/>
    <w:next w:val="CommentText"/>
    <w:link w:val="CommentSubjectChar"/>
    <w:uiPriority w:val="99"/>
    <w:semiHidden/>
    <w:unhideWhenUsed/>
    <w:rsid w:val="00AE3204"/>
    <w:rPr>
      <w:b/>
      <w:bCs/>
    </w:rPr>
  </w:style>
  <w:style w:type="character" w:customStyle="1" w:styleId="CommentSubjectChar">
    <w:name w:val="Comment Subject Char"/>
    <w:basedOn w:val="CommentTextChar"/>
    <w:link w:val="CommentSubject"/>
    <w:uiPriority w:val="99"/>
    <w:semiHidden/>
    <w:rsid w:val="00AE3204"/>
    <w:rPr>
      <w:b/>
      <w:bCs/>
      <w:sz w:val="20"/>
      <w:szCs w:val="20"/>
      <w:lang w:val="en-GB"/>
    </w:rPr>
  </w:style>
  <w:style w:type="paragraph" w:styleId="BalloonText">
    <w:name w:val="Balloon Text"/>
    <w:basedOn w:val="Normal"/>
    <w:link w:val="BalloonTextChar"/>
    <w:uiPriority w:val="99"/>
    <w:semiHidden/>
    <w:unhideWhenUsed/>
    <w:rsid w:val="00AE32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204"/>
    <w:rPr>
      <w:rFonts w:ascii="Segoe UI" w:hAnsi="Segoe UI" w:cs="Segoe UI"/>
      <w:sz w:val="18"/>
      <w:szCs w:val="18"/>
      <w:lang w:val="en-GB"/>
    </w:rPr>
  </w:style>
  <w:style w:type="paragraph" w:styleId="Revision">
    <w:name w:val="Revision"/>
    <w:hidden/>
    <w:uiPriority w:val="99"/>
    <w:semiHidden/>
    <w:rsid w:val="00316542"/>
    <w:rPr>
      <w:lang w:val="en-GB"/>
    </w:rPr>
  </w:style>
  <w:style w:type="paragraph" w:styleId="ListParagraph">
    <w:name w:val="List Paragraph"/>
    <w:basedOn w:val="Normal"/>
    <w:uiPriority w:val="34"/>
    <w:qFormat/>
    <w:rsid w:val="00A43234"/>
    <w:pPr>
      <w:ind w:left="720"/>
      <w:contextualSpacing/>
    </w:pPr>
    <w:rPr>
      <w:rFonts w:ascii="Times New Roman" w:eastAsia="Times New Roman" w:hAnsi="Times New Roman" w:cs="Times New Roman"/>
      <w:lang w:eastAsia="en-GB"/>
    </w:rPr>
  </w:style>
  <w:style w:type="table" w:styleId="TableGrid">
    <w:name w:val="Table Grid"/>
    <w:basedOn w:val="TableNormal"/>
    <w:uiPriority w:val="39"/>
    <w:rsid w:val="00A43234"/>
    <w:rPr>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F4D5F"/>
    <w:pPr>
      <w:spacing w:after="200" w:line="276" w:lineRule="auto"/>
      <w:ind w:left="720"/>
      <w:contextualSpacing/>
    </w:pPr>
    <w:rPr>
      <w:rFonts w:ascii="Calibri" w:eastAsia="Calibri" w:hAnsi="Calibri" w:cs="Times New Roman"/>
      <w:sz w:val="22"/>
      <w:szCs w:val="22"/>
    </w:rPr>
  </w:style>
  <w:style w:type="character" w:styleId="Hyperlink">
    <w:name w:val="Hyperlink"/>
    <w:basedOn w:val="DefaultParagraphFont"/>
    <w:uiPriority w:val="99"/>
    <w:unhideWhenUsed/>
    <w:rsid w:val="00312B27"/>
    <w:rPr>
      <w:color w:val="0563C1" w:themeColor="hyperlink"/>
      <w:u w:val="single"/>
    </w:rPr>
  </w:style>
  <w:style w:type="character" w:styleId="UnresolvedMention">
    <w:name w:val="Unresolved Mention"/>
    <w:basedOn w:val="DefaultParagraphFont"/>
    <w:uiPriority w:val="99"/>
    <w:semiHidden/>
    <w:unhideWhenUsed/>
    <w:rsid w:val="00312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ptictrial.co.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ptic@imperial.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ptictrial.co.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00e30c9c-22c8-4e54-88f8-7f24e5a05ad7">
      <UserInfo>
        <DisplayName/>
        <AccountId xsi:nil="true"/>
        <AccountType/>
      </UserInfo>
    </SharedWithUsers>
    <lcf76f155ced4ddcb4097134ff3c332f xmlns="84733a00-f160-4d8a-a8ce-20d4fc8c8cbd">
      <Terms xmlns="http://schemas.microsoft.com/office/infopath/2007/PartnerControls"/>
    </lcf76f155ced4ddcb4097134ff3c332f>
    <TaxCatchAll xmlns="00e30c9c-22c8-4e54-88f8-7f24e5a05ad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5D2CEA8A7BDDA4FBC2A214595BFB666" ma:contentTypeVersion="19" ma:contentTypeDescription="Create a new document." ma:contentTypeScope="" ma:versionID="faaa86e22eed42d91ab9a032ef78cc2d">
  <xsd:schema xmlns:xsd="http://www.w3.org/2001/XMLSchema" xmlns:xs="http://www.w3.org/2001/XMLSchema" xmlns:p="http://schemas.microsoft.com/office/2006/metadata/properties" xmlns:ns2="84733a00-f160-4d8a-a8ce-20d4fc8c8cbd" xmlns:ns3="00e30c9c-22c8-4e54-88f8-7f24e5a05ad7" targetNamespace="http://schemas.microsoft.com/office/2006/metadata/properties" ma:root="true" ma:fieldsID="a8816c3e8eaa1b36cb5f7c60554ca9b0" ns2:_="" ns3:_="">
    <xsd:import namespace="84733a00-f160-4d8a-a8ce-20d4fc8c8cbd"/>
    <xsd:import namespace="00e30c9c-22c8-4e54-88f8-7f24e5a05a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733a00-f160-4d8a-a8ce-20d4fc8c8c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661dae-d6df-48fc-a54e-a577d2899e9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30c9c-22c8-4e54-88f8-7f24e5a05ad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1a8a83f6-029d-4fff-be50-5a88e960ea95}" ma:internalName="TaxCatchAll" ma:showField="CatchAllData" ma:web="00e30c9c-22c8-4e54-88f8-7f24e5a05a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70CD72-797E-4E7B-A558-A25F2732960B}">
  <ds:schemaRefs>
    <ds:schemaRef ds:uri="http://schemas.openxmlformats.org/officeDocument/2006/bibliography"/>
  </ds:schemaRefs>
</ds:datastoreItem>
</file>

<file path=customXml/itemProps2.xml><?xml version="1.0" encoding="utf-8"?>
<ds:datastoreItem xmlns:ds="http://schemas.openxmlformats.org/officeDocument/2006/customXml" ds:itemID="{85504057-C1BB-4D2C-86A2-5276A5470518}">
  <ds:schemaRefs>
    <ds:schemaRef ds:uri="http://schemas.microsoft.com/sharepoint/v3/contenttype/forms"/>
  </ds:schemaRefs>
</ds:datastoreItem>
</file>

<file path=customXml/itemProps3.xml><?xml version="1.0" encoding="utf-8"?>
<ds:datastoreItem xmlns:ds="http://schemas.openxmlformats.org/officeDocument/2006/customXml" ds:itemID="{B8D5A9CD-266E-4E0E-BAEA-9E70B01A8E96}">
  <ds:schemaRefs>
    <ds:schemaRef ds:uri="http://schemas.microsoft.com/office/2006/metadata/properties"/>
    <ds:schemaRef ds:uri="http://schemas.microsoft.com/office/infopath/2007/PartnerControls"/>
    <ds:schemaRef ds:uri="00e30c9c-22c8-4e54-88f8-7f24e5a05ad7"/>
    <ds:schemaRef ds:uri="84733a00-f160-4d8a-a8ce-20d4fc8c8cbd"/>
  </ds:schemaRefs>
</ds:datastoreItem>
</file>

<file path=customXml/itemProps4.xml><?xml version="1.0" encoding="utf-8"?>
<ds:datastoreItem xmlns:ds="http://schemas.openxmlformats.org/officeDocument/2006/customXml" ds:itemID="{5D7C8457-914F-42EA-B4B8-B4965E4C0885}"/>
</file>

<file path=docProps/app.xml><?xml version="1.0" encoding="utf-8"?>
<Properties xmlns="http://schemas.openxmlformats.org/officeDocument/2006/extended-properties" xmlns:vt="http://schemas.openxmlformats.org/officeDocument/2006/docPropsVTypes">
  <Template>Normal</Template>
  <TotalTime>6</TotalTime>
  <Pages>4</Pages>
  <Words>1220</Words>
  <Characters>6957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8161</CharactersWithSpaces>
  <SharedDoc>false</SharedDoc>
  <HLinks>
    <vt:vector size="6" baseType="variant">
      <vt:variant>
        <vt:i4>1441797</vt:i4>
      </vt:variant>
      <vt:variant>
        <vt:i4>0</vt:i4>
      </vt:variant>
      <vt:variant>
        <vt:i4>0</vt:i4>
      </vt:variant>
      <vt:variant>
        <vt:i4>5</vt:i4>
      </vt:variant>
      <vt:variant>
        <vt:lpwstr>http://www.septictrial.co.uk/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Anthony</dc:creator>
  <cp:keywords/>
  <dc:description/>
  <cp:lastModifiedBy>Best-Lane, Janis A</cp:lastModifiedBy>
  <cp:revision>4</cp:revision>
  <dcterms:created xsi:type="dcterms:W3CDTF">2024-01-05T11:03:00Z</dcterms:created>
  <dcterms:modified xsi:type="dcterms:W3CDTF">2024-01-05T14:39:00Z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0x010100C5D2CEA8A7BDDA4FBC2A214595BFB666</vt:lpwstr>
  </property>
  <property fmtid="{D5CDD505-2E9C-101B-9397-08002B2CF9AE}" pid="3" name="Order">
    <vt:r8>5255800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MediaServiceImageTags">
    <vt:lpwstr/>
  </property>
</Properties>
</file>